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D201A" w14:textId="77777777" w:rsidR="00717C67" w:rsidRPr="002574DB" w:rsidRDefault="00717C67" w:rsidP="00715206">
      <w:pPr>
        <w:spacing w:after="0" w:line="276" w:lineRule="auto"/>
        <w:jc w:val="both"/>
        <w:rPr>
          <w:rFonts w:ascii="Montserrat SemiBold" w:hAnsi="Montserrat SemiBold"/>
          <w:sz w:val="28"/>
          <w:szCs w:val="32"/>
          <w:lang w:val="en-US"/>
        </w:rPr>
      </w:pPr>
    </w:p>
    <w:p w14:paraId="703554A4" w14:textId="77777777" w:rsidR="0066139D" w:rsidRDefault="0066139D" w:rsidP="00715206">
      <w:pPr>
        <w:spacing w:after="0" w:line="276" w:lineRule="auto"/>
        <w:jc w:val="both"/>
        <w:rPr>
          <w:rFonts w:ascii="Montserrat SemiBold" w:hAnsi="Montserrat SemiBold"/>
          <w:sz w:val="28"/>
          <w:szCs w:val="32"/>
        </w:rPr>
      </w:pPr>
    </w:p>
    <w:p w14:paraId="48FD178E" w14:textId="77777777" w:rsidR="00717C67" w:rsidRDefault="00717C67" w:rsidP="00715206">
      <w:pPr>
        <w:spacing w:after="0" w:line="276" w:lineRule="auto"/>
        <w:jc w:val="both"/>
        <w:rPr>
          <w:rFonts w:ascii="Montserrat" w:hAnsi="Montserra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2"/>
        <w:gridCol w:w="4755"/>
      </w:tblGrid>
      <w:tr w:rsidR="00717A30" w:rsidRPr="003F6D73" w14:paraId="39869A50" w14:textId="77777777" w:rsidTr="00165F95">
        <w:tc>
          <w:tcPr>
            <w:tcW w:w="4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22E8137" w14:textId="5DA657A7" w:rsidR="00743C98" w:rsidRPr="003A33F0" w:rsidRDefault="00743C98" w:rsidP="00743C98">
            <w:pPr>
              <w:pStyle w:val="afffffb"/>
              <w:rPr>
                <w:rFonts w:ascii="Montserrat ExtraBold" w:hAnsi="Montserrat ExtraBold"/>
                <w:b/>
                <w:color w:val="000000" w:themeColor="text1"/>
                <w:spacing w:val="0"/>
                <w:sz w:val="32"/>
                <w:szCs w:val="32"/>
                <w14:glow w14:rad="63500">
                  <w14:schemeClr w14:val="accent2">
                    <w14:alpha w14:val="60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3A33F0">
              <w:rPr>
                <w:rFonts w:ascii="Montserrat ExtraBold" w:hAnsi="Montserrat ExtraBold"/>
                <w:b/>
                <w:color w:val="000000" w:themeColor="text1"/>
                <w:spacing w:val="0"/>
                <w:sz w:val="32"/>
                <w:szCs w:val="32"/>
                <w14:glow w14:rad="63500">
                  <w14:schemeClr w14:val="accent2">
                    <w14:alpha w14:val="60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ТЕХНИКО-КОММЕРЧЕСКОЕ ПРЕДЛОЖЕНИЕ № </w:t>
            </w:r>
            <w:r w:rsidR="003E6DA2">
              <w:rPr>
                <w:rFonts w:ascii="Montserrat ExtraBold" w:hAnsi="Montserrat ExtraBold"/>
                <w:b/>
                <w:color w:val="000000" w:themeColor="text1"/>
                <w:spacing w:val="0"/>
                <w:sz w:val="32"/>
                <w:szCs w:val="32"/>
                <w14:glow w14:rad="63500">
                  <w14:schemeClr w14:val="accent2">
                    <w14:alpha w14:val="60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340</w:t>
            </w:r>
          </w:p>
          <w:p w14:paraId="79CA6315" w14:textId="4941C9E3" w:rsidR="00717C67" w:rsidRDefault="00717A30" w:rsidP="00743C98">
            <w:pPr>
              <w:pStyle w:val="afffffb"/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</w:pPr>
            <w:r w:rsidRPr="00743C98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 xml:space="preserve">от </w:t>
            </w:r>
            <w:r w:rsidR="003E6DA2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>1</w:t>
            </w:r>
            <w:r w:rsidR="00D95210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>4</w:t>
            </w:r>
            <w:bookmarkStart w:id="0" w:name="_GoBack"/>
            <w:bookmarkEnd w:id="0"/>
            <w:r w:rsidRPr="00743C98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 xml:space="preserve"> </w:t>
            </w:r>
            <w:r w:rsidR="003F6D73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>февраля</w:t>
            </w:r>
            <w:r w:rsidRPr="00743C98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 xml:space="preserve"> 202</w:t>
            </w:r>
            <w:r w:rsidR="00C47873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>4</w:t>
            </w:r>
            <w:r w:rsidRPr="00743C98">
              <w:rPr>
                <w:rFonts w:ascii="Montserrat" w:eastAsia="Times New Roman" w:hAnsi="Montserrat"/>
                <w:spacing w:val="0"/>
                <w:kern w:val="0"/>
                <w:sz w:val="24"/>
                <w:szCs w:val="24"/>
              </w:rPr>
              <w:t xml:space="preserve"> г.</w:t>
            </w:r>
          </w:p>
          <w:p w14:paraId="5A7FA33B" w14:textId="25A40C36" w:rsidR="00742751" w:rsidRPr="00742751" w:rsidRDefault="00742751" w:rsidP="00742751"/>
        </w:tc>
        <w:tc>
          <w:tcPr>
            <w:tcW w:w="48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A25C7F" w14:textId="77777777" w:rsidR="008468DF" w:rsidRPr="008468DF" w:rsidRDefault="008468DF" w:rsidP="008468DF">
            <w:pPr>
              <w:spacing w:after="0" w:line="276" w:lineRule="auto"/>
              <w:jc w:val="right"/>
              <w:rPr>
                <w:rFonts w:ascii="Montserrat" w:hAnsi="Montserrat"/>
                <w:b/>
                <w:bCs/>
              </w:rPr>
            </w:pPr>
            <w:r w:rsidRPr="008468DF">
              <w:rPr>
                <w:rFonts w:ascii="Montserrat" w:hAnsi="Montserrat"/>
                <w:b/>
                <w:bCs/>
              </w:rPr>
              <w:t>Заказчик:</w:t>
            </w:r>
          </w:p>
          <w:p w14:paraId="4B284F2E" w14:textId="77777777" w:rsidR="003E6DA2" w:rsidRPr="003E6DA2" w:rsidRDefault="003E6DA2" w:rsidP="003E6DA2">
            <w:pPr>
              <w:spacing w:after="0" w:line="276" w:lineRule="auto"/>
              <w:jc w:val="right"/>
              <w:rPr>
                <w:rFonts w:ascii="Montserrat" w:hAnsi="Montserrat"/>
              </w:rPr>
            </w:pPr>
            <w:r w:rsidRPr="003E6DA2">
              <w:rPr>
                <w:rFonts w:ascii="Montserrat" w:hAnsi="Montserrat"/>
              </w:rPr>
              <w:t>МУП г. Россошь "ГЭС"</w:t>
            </w:r>
          </w:p>
          <w:p w14:paraId="64726662" w14:textId="77777777" w:rsidR="003E6DA2" w:rsidRPr="003E6DA2" w:rsidRDefault="003E6DA2" w:rsidP="003E6DA2">
            <w:pPr>
              <w:spacing w:after="0" w:line="276" w:lineRule="auto"/>
              <w:jc w:val="right"/>
              <w:rPr>
                <w:rFonts w:ascii="Montserrat" w:hAnsi="Montserrat"/>
              </w:rPr>
            </w:pPr>
            <w:r w:rsidRPr="003E6DA2">
              <w:rPr>
                <w:rFonts w:ascii="Montserrat" w:hAnsi="Montserrat"/>
              </w:rPr>
              <w:t>тел/факс 8(47396) 2-19-44</w:t>
            </w:r>
          </w:p>
          <w:p w14:paraId="13CEB32B" w14:textId="77777777" w:rsidR="003E6DA2" w:rsidRPr="003E6DA2" w:rsidRDefault="003E6DA2" w:rsidP="003E6DA2">
            <w:pPr>
              <w:spacing w:after="0" w:line="276" w:lineRule="auto"/>
              <w:jc w:val="right"/>
              <w:rPr>
                <w:rFonts w:ascii="Montserrat" w:hAnsi="Montserrat"/>
              </w:rPr>
            </w:pPr>
            <w:r w:rsidRPr="003E6DA2">
              <w:rPr>
                <w:rFonts w:ascii="Montserrat" w:hAnsi="Montserrat"/>
              </w:rPr>
              <w:t>Эл. почта: МУП г.Россошь "ГЭС"</w:t>
            </w:r>
          </w:p>
          <w:p w14:paraId="65DF1071" w14:textId="7BBC2BDE" w:rsidR="00365A02" w:rsidRPr="00411F9C" w:rsidRDefault="003E6DA2" w:rsidP="003E6DA2">
            <w:pPr>
              <w:spacing w:after="0" w:line="276" w:lineRule="auto"/>
              <w:jc w:val="right"/>
              <w:rPr>
                <w:rFonts w:ascii="Montserrat" w:hAnsi="Montserrat"/>
              </w:rPr>
            </w:pPr>
            <w:r w:rsidRPr="003E6DA2">
              <w:rPr>
                <w:rFonts w:ascii="Montserrat" w:hAnsi="Montserrat"/>
              </w:rPr>
              <w:t>&lt;mupgesrossosh@yandex.ru&gt;</w:t>
            </w:r>
          </w:p>
        </w:tc>
      </w:tr>
    </w:tbl>
    <w:p w14:paraId="01166AB9" w14:textId="15A368AC" w:rsidR="00165F95" w:rsidRPr="00165F95" w:rsidRDefault="00165F95" w:rsidP="00165F95">
      <w:pPr>
        <w:spacing w:after="80" w:line="276" w:lineRule="auto"/>
        <w:rPr>
          <w:rFonts w:ascii="Montserrat" w:eastAsia="MS Mincho" w:hAnsi="Montserrat"/>
          <w:color w:val="3B3838"/>
          <w:sz w:val="22"/>
          <w:szCs w:val="22"/>
          <w:lang w:bidi="ru-RU"/>
        </w:rPr>
      </w:pPr>
      <w:r w:rsidRPr="00165F95">
        <w:rPr>
          <w:rFonts w:ascii="Montserrat" w:eastAsia="MS Mincho" w:hAnsi="Montserrat"/>
          <w:color w:val="3B3838"/>
          <w:sz w:val="22"/>
          <w:szCs w:val="22"/>
          <w:lang w:bidi="ru-RU"/>
        </w:rPr>
        <w:t>ООО «Бел-КТП» изготовит и поставит в Ваш адрес следующее оборудование:</w:t>
      </w:r>
    </w:p>
    <w:tbl>
      <w:tblPr>
        <w:tblStyle w:val="2fb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00"/>
        <w:gridCol w:w="3472"/>
        <w:gridCol w:w="1096"/>
        <w:gridCol w:w="1617"/>
        <w:gridCol w:w="1288"/>
        <w:gridCol w:w="1414"/>
      </w:tblGrid>
      <w:tr w:rsidR="003E6DA2" w:rsidRPr="00165F95" w14:paraId="535F60AD" w14:textId="77777777" w:rsidTr="00165F95">
        <w:tc>
          <w:tcPr>
            <w:tcW w:w="0" w:type="auto"/>
            <w:shd w:val="clear" w:color="auto" w:fill="E7E6E6"/>
            <w:vAlign w:val="center"/>
          </w:tcPr>
          <w:p w14:paraId="7540C6AD" w14:textId="77777777" w:rsidR="00165F95" w:rsidRPr="00165F95" w:rsidRDefault="00165F95" w:rsidP="00165F9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№ п</w:t>
            </w: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val="en-US" w:bidi="ru-RU"/>
              </w:rPr>
              <w:t>/</w:t>
            </w: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п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5112D355" w14:textId="77777777" w:rsidR="00165F95" w:rsidRPr="00165F95" w:rsidRDefault="00165F95" w:rsidP="00165F9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Наименование оборудования</w:t>
            </w:r>
          </w:p>
        </w:tc>
        <w:tc>
          <w:tcPr>
            <w:tcW w:w="1096" w:type="dxa"/>
            <w:shd w:val="clear" w:color="auto" w:fill="E7E6E6"/>
            <w:vAlign w:val="center"/>
          </w:tcPr>
          <w:p w14:paraId="5A4240B7" w14:textId="77777777" w:rsidR="00165F95" w:rsidRPr="00165F95" w:rsidRDefault="00165F95" w:rsidP="00165F9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Ед. изм.</w:t>
            </w:r>
          </w:p>
        </w:tc>
        <w:tc>
          <w:tcPr>
            <w:tcW w:w="1617" w:type="dxa"/>
            <w:shd w:val="clear" w:color="auto" w:fill="E7E6E6"/>
            <w:vAlign w:val="center"/>
          </w:tcPr>
          <w:p w14:paraId="3AB98858" w14:textId="77777777" w:rsidR="00165F95" w:rsidRPr="00165F95" w:rsidRDefault="00165F95" w:rsidP="00165F9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Кол-во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7AB065F7" w14:textId="77777777" w:rsidR="00165F95" w:rsidRPr="00165F95" w:rsidRDefault="00165F95" w:rsidP="00165F9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Цена, руб. с НДС</w:t>
            </w:r>
          </w:p>
        </w:tc>
        <w:tc>
          <w:tcPr>
            <w:tcW w:w="0" w:type="auto"/>
            <w:shd w:val="clear" w:color="auto" w:fill="E7E6E6"/>
            <w:vAlign w:val="center"/>
          </w:tcPr>
          <w:p w14:paraId="5C44B84E" w14:textId="77777777" w:rsidR="00165F95" w:rsidRPr="00165F95" w:rsidRDefault="00165F95" w:rsidP="00165F9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 w:rsidRPr="00165F9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Сумма, руб. с НДС</w:t>
            </w:r>
          </w:p>
        </w:tc>
      </w:tr>
      <w:tr w:rsidR="003E6DA2" w:rsidRPr="00E8025F" w14:paraId="0E559BA3" w14:textId="77777777" w:rsidTr="00CF0C52">
        <w:tc>
          <w:tcPr>
            <w:tcW w:w="0" w:type="auto"/>
            <w:vAlign w:val="center"/>
          </w:tcPr>
          <w:p w14:paraId="0D0CAC9C" w14:textId="77777777" w:rsidR="009D1587" w:rsidRPr="00165F95" w:rsidRDefault="009D1587" w:rsidP="009D1587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165F95">
              <w:rPr>
                <w:color w:val="3B3838"/>
                <w:sz w:val="18"/>
                <w:szCs w:val="18"/>
                <w:lang w:bidi="ru-RU"/>
              </w:rPr>
              <w:t>1.</w:t>
            </w:r>
          </w:p>
        </w:tc>
        <w:tc>
          <w:tcPr>
            <w:tcW w:w="0" w:type="auto"/>
            <w:vAlign w:val="center"/>
          </w:tcPr>
          <w:p w14:paraId="3A469565" w14:textId="0D0A5CA6" w:rsidR="0038575E" w:rsidRPr="00E8025F" w:rsidRDefault="003E6DA2" w:rsidP="00E8025F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Столбовая</w:t>
            </w:r>
            <w:r w:rsidR="009D1587" w:rsidRPr="00E8025F">
              <w:rPr>
                <w:color w:val="3B3838"/>
                <w:sz w:val="18"/>
                <w:szCs w:val="18"/>
                <w:lang w:bidi="ru-RU"/>
              </w:rPr>
              <w:t xml:space="preserve"> трансформаторная подстанция </w:t>
            </w:r>
            <w:r>
              <w:rPr>
                <w:color w:val="3B3838"/>
                <w:sz w:val="18"/>
                <w:szCs w:val="18"/>
                <w:lang w:bidi="ru-RU"/>
              </w:rPr>
              <w:t>С</w:t>
            </w:r>
            <w:r w:rsidR="009D1587" w:rsidRPr="00E8025F">
              <w:rPr>
                <w:color w:val="3B3838"/>
                <w:sz w:val="18"/>
                <w:szCs w:val="18"/>
                <w:lang w:bidi="ru-RU"/>
              </w:rPr>
              <w:t>ТП</w:t>
            </w:r>
            <w:r w:rsidR="00AE0A53">
              <w:rPr>
                <w:color w:val="3B3838"/>
                <w:sz w:val="18"/>
                <w:szCs w:val="18"/>
                <w:lang w:bidi="ru-RU"/>
              </w:rPr>
              <w:t xml:space="preserve"> </w:t>
            </w:r>
            <w:r>
              <w:rPr>
                <w:color w:val="3B3838"/>
                <w:sz w:val="18"/>
                <w:szCs w:val="18"/>
                <w:lang w:bidi="ru-RU"/>
              </w:rPr>
              <w:t>В</w:t>
            </w:r>
            <w:r w:rsidR="0063702B">
              <w:rPr>
                <w:color w:val="3B3838"/>
                <w:sz w:val="18"/>
                <w:szCs w:val="18"/>
                <w:lang w:bidi="ru-RU"/>
              </w:rPr>
              <w:t>/</w:t>
            </w:r>
            <w:r>
              <w:rPr>
                <w:color w:val="3B3838"/>
                <w:sz w:val="18"/>
                <w:szCs w:val="18"/>
                <w:lang w:bidi="ru-RU"/>
              </w:rPr>
              <w:t>В</w:t>
            </w:r>
            <w:r w:rsidR="009D1587" w:rsidRPr="00E8025F">
              <w:rPr>
                <w:color w:val="3B3838"/>
                <w:sz w:val="18"/>
                <w:szCs w:val="18"/>
                <w:lang w:bidi="ru-RU"/>
              </w:rPr>
              <w:t xml:space="preserve"> </w:t>
            </w:r>
            <w:r>
              <w:rPr>
                <w:color w:val="3B3838"/>
                <w:sz w:val="18"/>
                <w:szCs w:val="18"/>
                <w:lang w:bidi="ru-RU"/>
              </w:rPr>
              <w:t>10</w:t>
            </w:r>
            <w:r w:rsidR="0063702B">
              <w:rPr>
                <w:color w:val="3B3838"/>
                <w:sz w:val="18"/>
                <w:szCs w:val="18"/>
                <w:lang w:bidi="ru-RU"/>
              </w:rPr>
              <w:t>0</w:t>
            </w:r>
            <w:r w:rsidR="009D1587" w:rsidRPr="00E8025F">
              <w:rPr>
                <w:color w:val="3B3838"/>
                <w:sz w:val="18"/>
                <w:szCs w:val="18"/>
                <w:lang w:bidi="ru-RU"/>
              </w:rPr>
              <w:t>/</w:t>
            </w:r>
            <w:r>
              <w:rPr>
                <w:color w:val="3B3838"/>
                <w:sz w:val="18"/>
                <w:szCs w:val="18"/>
                <w:lang w:bidi="ru-RU"/>
              </w:rPr>
              <w:t>6</w:t>
            </w:r>
            <w:r w:rsidR="009D1587" w:rsidRPr="00E8025F">
              <w:rPr>
                <w:color w:val="3B3838"/>
                <w:sz w:val="18"/>
                <w:szCs w:val="18"/>
                <w:lang w:bidi="ru-RU"/>
              </w:rPr>
              <w:t>/0,4</w:t>
            </w:r>
            <w:r w:rsidR="00906685">
              <w:rPr>
                <w:color w:val="3B3838"/>
                <w:sz w:val="18"/>
                <w:szCs w:val="18"/>
                <w:lang w:bidi="ru-RU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14:paraId="40DE0A6D" w14:textId="29A8BA13" w:rsidR="009D1587" w:rsidRPr="00E8025F" w:rsidRDefault="009D1587" w:rsidP="009D1587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шт.</w:t>
            </w:r>
          </w:p>
        </w:tc>
        <w:tc>
          <w:tcPr>
            <w:tcW w:w="1617" w:type="dxa"/>
            <w:vAlign w:val="center"/>
          </w:tcPr>
          <w:p w14:paraId="2142BD0F" w14:textId="48F73DEC" w:rsidR="009D1587" w:rsidRPr="00E8025F" w:rsidRDefault="009D1587" w:rsidP="009D1587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1</w:t>
            </w:r>
          </w:p>
        </w:tc>
        <w:tc>
          <w:tcPr>
            <w:tcW w:w="0" w:type="auto"/>
            <w:vAlign w:val="center"/>
          </w:tcPr>
          <w:p w14:paraId="185BAA8A" w14:textId="547E4E9F" w:rsidR="009D1587" w:rsidRPr="009D1587" w:rsidRDefault="002B0BA7" w:rsidP="009D1587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241 000,00</w:t>
            </w:r>
          </w:p>
        </w:tc>
        <w:tc>
          <w:tcPr>
            <w:tcW w:w="0" w:type="auto"/>
            <w:vAlign w:val="center"/>
          </w:tcPr>
          <w:p w14:paraId="0FAA2B8E" w14:textId="3293EB13" w:rsidR="009D1587" w:rsidRPr="00165F95" w:rsidRDefault="002B0BA7" w:rsidP="009D1587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241 000,00</w:t>
            </w:r>
          </w:p>
        </w:tc>
      </w:tr>
      <w:tr w:rsidR="003E6DA2" w:rsidRPr="00E8025F" w14:paraId="1DBBB28C" w14:textId="77777777" w:rsidTr="00CF0C52">
        <w:tc>
          <w:tcPr>
            <w:tcW w:w="0" w:type="auto"/>
            <w:vAlign w:val="center"/>
          </w:tcPr>
          <w:p w14:paraId="645E5E6D" w14:textId="2EFB4C87" w:rsidR="00624B4D" w:rsidRPr="00165F95" w:rsidRDefault="00624B4D" w:rsidP="00624B4D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2.</w:t>
            </w:r>
          </w:p>
        </w:tc>
        <w:tc>
          <w:tcPr>
            <w:tcW w:w="0" w:type="auto"/>
            <w:vAlign w:val="center"/>
          </w:tcPr>
          <w:p w14:paraId="135970CA" w14:textId="7BEDBEE7" w:rsidR="00624B4D" w:rsidRPr="003E6DA2" w:rsidRDefault="00624B4D" w:rsidP="00624B4D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 xml:space="preserve">Трансформатор ТМГ </w:t>
            </w:r>
            <w:r w:rsidR="003E6DA2">
              <w:rPr>
                <w:color w:val="3B3838"/>
                <w:sz w:val="18"/>
                <w:szCs w:val="18"/>
                <w:lang w:bidi="ru-RU"/>
              </w:rPr>
              <w:t>10</w:t>
            </w:r>
            <w:r>
              <w:rPr>
                <w:color w:val="3B3838"/>
                <w:sz w:val="18"/>
                <w:szCs w:val="18"/>
                <w:lang w:bidi="ru-RU"/>
              </w:rPr>
              <w:t>0/</w:t>
            </w:r>
            <w:r w:rsidR="003E6DA2">
              <w:rPr>
                <w:color w:val="3B3838"/>
                <w:sz w:val="18"/>
                <w:szCs w:val="18"/>
                <w:lang w:bidi="ru-RU"/>
              </w:rPr>
              <w:t>6</w:t>
            </w:r>
            <w:r>
              <w:rPr>
                <w:color w:val="3B3838"/>
                <w:sz w:val="18"/>
                <w:szCs w:val="18"/>
                <w:lang w:bidi="ru-RU"/>
              </w:rPr>
              <w:t xml:space="preserve">/0,4 </w:t>
            </w:r>
            <w:r w:rsidR="003E6DA2">
              <w:rPr>
                <w:color w:val="3B3838"/>
                <w:sz w:val="18"/>
                <w:szCs w:val="18"/>
                <w:lang w:val="en-US" w:bidi="ru-RU"/>
              </w:rPr>
              <w:t>Y/Z</w:t>
            </w:r>
          </w:p>
        </w:tc>
        <w:tc>
          <w:tcPr>
            <w:tcW w:w="1096" w:type="dxa"/>
            <w:vAlign w:val="center"/>
          </w:tcPr>
          <w:p w14:paraId="6948AC27" w14:textId="64C9C91F" w:rsidR="00624B4D" w:rsidRPr="00E8025F" w:rsidRDefault="00624B4D" w:rsidP="00624B4D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шт.</w:t>
            </w:r>
          </w:p>
        </w:tc>
        <w:tc>
          <w:tcPr>
            <w:tcW w:w="1617" w:type="dxa"/>
            <w:vAlign w:val="center"/>
          </w:tcPr>
          <w:p w14:paraId="24014BE8" w14:textId="2C359AF5" w:rsidR="00624B4D" w:rsidRPr="00E8025F" w:rsidRDefault="00624B4D" w:rsidP="00624B4D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1</w:t>
            </w:r>
          </w:p>
        </w:tc>
        <w:tc>
          <w:tcPr>
            <w:tcW w:w="0" w:type="auto"/>
            <w:vAlign w:val="center"/>
          </w:tcPr>
          <w:p w14:paraId="60C9C0CC" w14:textId="0BB723E4" w:rsidR="00624B4D" w:rsidRDefault="003E6DA2" w:rsidP="00624B4D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195 000,00</w:t>
            </w:r>
          </w:p>
        </w:tc>
        <w:tc>
          <w:tcPr>
            <w:tcW w:w="0" w:type="auto"/>
            <w:vAlign w:val="center"/>
          </w:tcPr>
          <w:p w14:paraId="36F630D2" w14:textId="25FDB303" w:rsidR="00624B4D" w:rsidRDefault="003E6DA2" w:rsidP="00624B4D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195 000,00</w:t>
            </w:r>
          </w:p>
        </w:tc>
      </w:tr>
      <w:tr w:rsidR="003E6DA2" w:rsidRPr="00E8025F" w14:paraId="1FA748EC" w14:textId="77777777" w:rsidTr="00CF0C52">
        <w:tc>
          <w:tcPr>
            <w:tcW w:w="0" w:type="auto"/>
            <w:vAlign w:val="center"/>
          </w:tcPr>
          <w:p w14:paraId="5F7FE888" w14:textId="6C9D320C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3.</w:t>
            </w:r>
          </w:p>
        </w:tc>
        <w:tc>
          <w:tcPr>
            <w:tcW w:w="0" w:type="auto"/>
            <w:vAlign w:val="center"/>
          </w:tcPr>
          <w:p w14:paraId="490881F9" w14:textId="7E3C1AB5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Разъединитель РЛНД 10/400</w:t>
            </w:r>
          </w:p>
        </w:tc>
        <w:tc>
          <w:tcPr>
            <w:tcW w:w="1096" w:type="dxa"/>
            <w:vAlign w:val="center"/>
          </w:tcPr>
          <w:p w14:paraId="666EFBC1" w14:textId="06FF4E74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шт.</w:t>
            </w:r>
          </w:p>
        </w:tc>
        <w:tc>
          <w:tcPr>
            <w:tcW w:w="1617" w:type="dxa"/>
            <w:vAlign w:val="center"/>
          </w:tcPr>
          <w:p w14:paraId="4ABD1432" w14:textId="0B71658D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1</w:t>
            </w:r>
          </w:p>
        </w:tc>
        <w:tc>
          <w:tcPr>
            <w:tcW w:w="0" w:type="auto"/>
            <w:vAlign w:val="center"/>
          </w:tcPr>
          <w:p w14:paraId="52BCB062" w14:textId="60E3407C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15 000,00</w:t>
            </w:r>
          </w:p>
        </w:tc>
        <w:tc>
          <w:tcPr>
            <w:tcW w:w="0" w:type="auto"/>
            <w:vAlign w:val="center"/>
          </w:tcPr>
          <w:p w14:paraId="2BC780DC" w14:textId="68DAEC21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15 000,00</w:t>
            </w:r>
          </w:p>
        </w:tc>
      </w:tr>
      <w:tr w:rsidR="003E6DA2" w:rsidRPr="00E8025F" w14:paraId="1A7E6451" w14:textId="77777777" w:rsidTr="00CF0C52">
        <w:tc>
          <w:tcPr>
            <w:tcW w:w="0" w:type="auto"/>
            <w:vAlign w:val="center"/>
          </w:tcPr>
          <w:p w14:paraId="1E9B1848" w14:textId="6595FA9B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4.</w:t>
            </w:r>
          </w:p>
        </w:tc>
        <w:tc>
          <w:tcPr>
            <w:tcW w:w="0" w:type="auto"/>
            <w:vAlign w:val="center"/>
          </w:tcPr>
          <w:p w14:paraId="3EFF5567" w14:textId="10C32F0E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Комплектная трансформаторная подстанция КТП 160/6/0,4</w:t>
            </w:r>
          </w:p>
        </w:tc>
        <w:tc>
          <w:tcPr>
            <w:tcW w:w="1096" w:type="dxa"/>
            <w:vAlign w:val="center"/>
          </w:tcPr>
          <w:p w14:paraId="647C22B0" w14:textId="3FFB6FCA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шт.</w:t>
            </w:r>
          </w:p>
        </w:tc>
        <w:tc>
          <w:tcPr>
            <w:tcW w:w="1617" w:type="dxa"/>
            <w:vAlign w:val="center"/>
          </w:tcPr>
          <w:p w14:paraId="094BA4B7" w14:textId="2BFC6E8D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1</w:t>
            </w:r>
          </w:p>
        </w:tc>
        <w:tc>
          <w:tcPr>
            <w:tcW w:w="0" w:type="auto"/>
            <w:vAlign w:val="center"/>
          </w:tcPr>
          <w:p w14:paraId="35FAADBD" w14:textId="2C2440F3" w:rsidR="003E6DA2" w:rsidRDefault="002B0BA7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446 000,00</w:t>
            </w:r>
          </w:p>
        </w:tc>
        <w:tc>
          <w:tcPr>
            <w:tcW w:w="0" w:type="auto"/>
            <w:vAlign w:val="center"/>
          </w:tcPr>
          <w:p w14:paraId="6CE7FA68" w14:textId="5D73C558" w:rsidR="003E6DA2" w:rsidRDefault="002B0BA7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446 000,00</w:t>
            </w:r>
          </w:p>
        </w:tc>
      </w:tr>
      <w:tr w:rsidR="003E6DA2" w:rsidRPr="00E8025F" w14:paraId="531FA021" w14:textId="77777777" w:rsidTr="00CF0C52">
        <w:tc>
          <w:tcPr>
            <w:tcW w:w="0" w:type="auto"/>
            <w:vAlign w:val="center"/>
          </w:tcPr>
          <w:p w14:paraId="0FE61D6A" w14:textId="57E8A9E7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5.</w:t>
            </w:r>
          </w:p>
        </w:tc>
        <w:tc>
          <w:tcPr>
            <w:tcW w:w="0" w:type="auto"/>
            <w:vAlign w:val="center"/>
          </w:tcPr>
          <w:p w14:paraId="0A031984" w14:textId="12B2F612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 xml:space="preserve">Трансформатор ТМГ 160/6/0,4 </w:t>
            </w:r>
            <w:r>
              <w:rPr>
                <w:color w:val="3B3838"/>
                <w:sz w:val="18"/>
                <w:szCs w:val="18"/>
                <w:lang w:val="en-US" w:bidi="ru-RU"/>
              </w:rPr>
              <w:t>Y/Z</w:t>
            </w:r>
          </w:p>
        </w:tc>
        <w:tc>
          <w:tcPr>
            <w:tcW w:w="1096" w:type="dxa"/>
            <w:vAlign w:val="center"/>
          </w:tcPr>
          <w:p w14:paraId="33F6A4A9" w14:textId="2CBD8AD4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шт.</w:t>
            </w:r>
          </w:p>
        </w:tc>
        <w:tc>
          <w:tcPr>
            <w:tcW w:w="1617" w:type="dxa"/>
            <w:vAlign w:val="center"/>
          </w:tcPr>
          <w:p w14:paraId="1817BAB8" w14:textId="7E83B636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 w:rsidRPr="00E8025F">
              <w:rPr>
                <w:color w:val="3B3838"/>
                <w:sz w:val="18"/>
                <w:szCs w:val="18"/>
                <w:lang w:bidi="ru-RU"/>
              </w:rPr>
              <w:t>1</w:t>
            </w:r>
          </w:p>
        </w:tc>
        <w:tc>
          <w:tcPr>
            <w:tcW w:w="0" w:type="auto"/>
            <w:vAlign w:val="center"/>
          </w:tcPr>
          <w:p w14:paraId="6162D7B8" w14:textId="176FA8D0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257 000,00</w:t>
            </w:r>
          </w:p>
        </w:tc>
        <w:tc>
          <w:tcPr>
            <w:tcW w:w="0" w:type="auto"/>
            <w:vAlign w:val="center"/>
          </w:tcPr>
          <w:p w14:paraId="27FA947F" w14:textId="1E0E6958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257 000,00</w:t>
            </w:r>
          </w:p>
        </w:tc>
      </w:tr>
      <w:tr w:rsidR="003E6DA2" w:rsidRPr="00E8025F" w14:paraId="2CEC8B37" w14:textId="77777777" w:rsidTr="00CF0C52">
        <w:tc>
          <w:tcPr>
            <w:tcW w:w="0" w:type="auto"/>
            <w:vAlign w:val="center"/>
          </w:tcPr>
          <w:p w14:paraId="3C74FE07" w14:textId="77777777" w:rsidR="003E6DA2" w:rsidRPr="00165F95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</w:p>
        </w:tc>
        <w:tc>
          <w:tcPr>
            <w:tcW w:w="0" w:type="auto"/>
            <w:vAlign w:val="center"/>
          </w:tcPr>
          <w:p w14:paraId="6F422C28" w14:textId="77777777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</w:p>
        </w:tc>
        <w:tc>
          <w:tcPr>
            <w:tcW w:w="1096" w:type="dxa"/>
            <w:vAlign w:val="center"/>
          </w:tcPr>
          <w:p w14:paraId="58A4DDA9" w14:textId="77777777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</w:p>
        </w:tc>
        <w:tc>
          <w:tcPr>
            <w:tcW w:w="1617" w:type="dxa"/>
            <w:vAlign w:val="center"/>
          </w:tcPr>
          <w:p w14:paraId="47D88239" w14:textId="77777777" w:rsidR="003E6DA2" w:rsidRPr="00E8025F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</w:p>
        </w:tc>
        <w:tc>
          <w:tcPr>
            <w:tcW w:w="0" w:type="auto"/>
            <w:vAlign w:val="center"/>
          </w:tcPr>
          <w:p w14:paraId="580898C7" w14:textId="09EE1FAE" w:rsidR="003E6DA2" w:rsidRDefault="003E6DA2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Итого:</w:t>
            </w:r>
          </w:p>
        </w:tc>
        <w:tc>
          <w:tcPr>
            <w:tcW w:w="0" w:type="auto"/>
            <w:vAlign w:val="center"/>
          </w:tcPr>
          <w:p w14:paraId="5CD9DC7D" w14:textId="1CA381DA" w:rsidR="003E6DA2" w:rsidRDefault="002B0BA7" w:rsidP="003E6DA2">
            <w:pPr>
              <w:spacing w:after="0" w:line="276" w:lineRule="auto"/>
              <w:rPr>
                <w:color w:val="3B3838"/>
                <w:sz w:val="18"/>
                <w:szCs w:val="18"/>
                <w:lang w:bidi="ru-RU"/>
              </w:rPr>
            </w:pPr>
            <w:r>
              <w:rPr>
                <w:color w:val="3B3838"/>
                <w:sz w:val="18"/>
                <w:szCs w:val="18"/>
                <w:lang w:bidi="ru-RU"/>
              </w:rPr>
              <w:t>1 154 000,00</w:t>
            </w:r>
          </w:p>
        </w:tc>
      </w:tr>
    </w:tbl>
    <w:p w14:paraId="054086C6" w14:textId="77777777" w:rsidR="00165F95" w:rsidRPr="00165F95" w:rsidRDefault="00165F95" w:rsidP="00165F95">
      <w:pPr>
        <w:spacing w:after="80" w:line="360" w:lineRule="auto"/>
        <w:rPr>
          <w:rFonts w:ascii="Montserrat" w:eastAsia="MS Mincho" w:hAnsi="Montserrat"/>
          <w:color w:val="3B3838"/>
          <w:sz w:val="22"/>
          <w:szCs w:val="22"/>
          <w:lang w:bidi="ru-RU"/>
        </w:rPr>
      </w:pPr>
    </w:p>
    <w:p w14:paraId="177F0325" w14:textId="67ECC750" w:rsidR="00165F95" w:rsidRPr="00165F95" w:rsidRDefault="00165F95" w:rsidP="00165F95">
      <w:pPr>
        <w:numPr>
          <w:ilvl w:val="0"/>
          <w:numId w:val="11"/>
        </w:numPr>
        <w:spacing w:after="80" w:line="276" w:lineRule="auto"/>
        <w:contextualSpacing/>
        <w:rPr>
          <w:rFonts w:ascii="Montserrat" w:eastAsia="MS Mincho" w:hAnsi="Montserrat"/>
          <w:color w:val="3B3838"/>
          <w:sz w:val="18"/>
          <w:szCs w:val="22"/>
          <w:lang w:bidi="ru-RU"/>
        </w:rPr>
      </w:pPr>
      <w:r w:rsidRPr="00165F95">
        <w:rPr>
          <w:rFonts w:ascii="Montserrat" w:eastAsia="MS Mincho" w:hAnsi="Montserrat"/>
          <w:b/>
          <w:color w:val="3B3838"/>
          <w:sz w:val="18"/>
          <w:szCs w:val="22"/>
          <w:lang w:bidi="ru-RU"/>
        </w:rPr>
        <w:t>Условия оплаты:</w:t>
      </w:r>
      <w:r w:rsidRPr="00165F95">
        <w:rPr>
          <w:rFonts w:ascii="Montserrat" w:eastAsia="MS Mincho" w:hAnsi="Montserrat"/>
          <w:color w:val="3B3838"/>
          <w:sz w:val="18"/>
          <w:szCs w:val="22"/>
          <w:lang w:bidi="ru-RU"/>
        </w:rPr>
        <w:t xml:space="preserve"> предоплата 50%, оставшиеся 50% </w:t>
      </w:r>
      <w:r w:rsidR="00BD5972">
        <w:rPr>
          <w:rFonts w:ascii="Montserrat" w:eastAsia="MS Mincho" w:hAnsi="Montserrat"/>
          <w:color w:val="3B3838"/>
          <w:sz w:val="18"/>
          <w:szCs w:val="22"/>
          <w:lang w:bidi="ru-RU"/>
        </w:rPr>
        <w:t>по уведомлению о готовности</w:t>
      </w:r>
      <w:r w:rsidRPr="00165F95">
        <w:rPr>
          <w:rFonts w:ascii="Montserrat" w:eastAsia="MS Mincho" w:hAnsi="Montserrat"/>
          <w:color w:val="3B3838"/>
          <w:sz w:val="18"/>
          <w:szCs w:val="22"/>
          <w:lang w:bidi="ru-RU"/>
        </w:rPr>
        <w:t>.</w:t>
      </w:r>
    </w:p>
    <w:p w14:paraId="7EA8522B" w14:textId="7D646EB9" w:rsidR="00165F95" w:rsidRPr="00072A66" w:rsidRDefault="00165F95" w:rsidP="00165F95">
      <w:pPr>
        <w:numPr>
          <w:ilvl w:val="0"/>
          <w:numId w:val="11"/>
        </w:numPr>
        <w:spacing w:after="80" w:line="276" w:lineRule="auto"/>
        <w:contextualSpacing/>
        <w:rPr>
          <w:rFonts w:ascii="Montserrat" w:eastAsia="MS Mincho" w:hAnsi="Montserrat"/>
          <w:color w:val="3B3838"/>
          <w:sz w:val="18"/>
          <w:szCs w:val="22"/>
          <w:lang w:bidi="ru-RU"/>
        </w:rPr>
      </w:pPr>
      <w:r w:rsidRPr="00165F95">
        <w:rPr>
          <w:rFonts w:ascii="Montserrat" w:eastAsia="MS Mincho" w:hAnsi="Montserrat"/>
          <w:b/>
          <w:color w:val="3B3838"/>
          <w:sz w:val="18"/>
          <w:szCs w:val="22"/>
          <w:lang w:bidi="ru-RU"/>
        </w:rPr>
        <w:t>Срок изготовления</w:t>
      </w:r>
      <w:r w:rsidR="003E6DA2">
        <w:rPr>
          <w:rFonts w:ascii="Montserrat" w:eastAsia="MS Mincho" w:hAnsi="Montserrat"/>
          <w:b/>
          <w:color w:val="3B3838"/>
          <w:sz w:val="18"/>
          <w:szCs w:val="22"/>
          <w:lang w:bidi="ru-RU"/>
        </w:rPr>
        <w:t xml:space="preserve"> 2-х комплектов</w:t>
      </w:r>
      <w:r w:rsidRPr="00072A66">
        <w:rPr>
          <w:rFonts w:ascii="Montserrat" w:eastAsia="MS Mincho" w:hAnsi="Montserrat"/>
          <w:b/>
          <w:color w:val="3B3838"/>
          <w:sz w:val="18"/>
          <w:szCs w:val="22"/>
          <w:lang w:bidi="ru-RU"/>
        </w:rPr>
        <w:t>:</w:t>
      </w:r>
      <w:r w:rsidRPr="00072A66">
        <w:rPr>
          <w:rFonts w:ascii="Montserrat" w:eastAsia="MS Mincho" w:hAnsi="Montserrat"/>
          <w:color w:val="3B3838"/>
          <w:sz w:val="18"/>
          <w:szCs w:val="22"/>
          <w:lang w:bidi="ru-RU"/>
        </w:rPr>
        <w:t xml:space="preserve"> </w:t>
      </w:r>
      <w:r w:rsidR="005E2B5C">
        <w:rPr>
          <w:rFonts w:ascii="Montserrat" w:eastAsia="MS Mincho" w:hAnsi="Montserrat"/>
          <w:color w:val="3B3838"/>
          <w:sz w:val="18"/>
          <w:szCs w:val="22"/>
          <w:lang w:bidi="ru-RU"/>
        </w:rPr>
        <w:t>15-20</w:t>
      </w:r>
      <w:r w:rsidRPr="00072A66">
        <w:rPr>
          <w:rFonts w:ascii="Montserrat" w:eastAsia="MS Mincho" w:hAnsi="Montserrat"/>
          <w:color w:val="3B3838"/>
          <w:sz w:val="18"/>
          <w:szCs w:val="22"/>
          <w:lang w:bidi="ru-RU"/>
        </w:rPr>
        <w:t xml:space="preserve"> </w:t>
      </w:r>
      <w:r w:rsidRPr="00165F95">
        <w:rPr>
          <w:rFonts w:ascii="Montserrat" w:eastAsia="MS Mincho" w:hAnsi="Montserrat"/>
          <w:color w:val="3B3838"/>
          <w:sz w:val="18"/>
          <w:szCs w:val="22"/>
          <w:lang w:bidi="ru-RU"/>
        </w:rPr>
        <w:t>рабочих дней</w:t>
      </w:r>
      <w:r w:rsidRPr="00072A66">
        <w:rPr>
          <w:rFonts w:ascii="Montserrat" w:eastAsia="MS Mincho" w:hAnsi="Montserrat"/>
          <w:color w:val="3B3838"/>
          <w:sz w:val="18"/>
          <w:szCs w:val="22"/>
          <w:lang w:bidi="ru-RU"/>
        </w:rPr>
        <w:t>;</w:t>
      </w:r>
    </w:p>
    <w:p w14:paraId="1A653083" w14:textId="069C0C6B" w:rsidR="00165F95" w:rsidRDefault="00165F95" w:rsidP="00165F95">
      <w:pPr>
        <w:numPr>
          <w:ilvl w:val="0"/>
          <w:numId w:val="11"/>
        </w:numPr>
        <w:spacing w:after="80" w:line="276" w:lineRule="auto"/>
        <w:contextualSpacing/>
        <w:rPr>
          <w:rFonts w:ascii="Montserrat" w:eastAsia="MS Mincho" w:hAnsi="Montserrat"/>
          <w:color w:val="3B3838"/>
          <w:sz w:val="18"/>
          <w:szCs w:val="22"/>
          <w:lang w:bidi="ru-RU"/>
        </w:rPr>
      </w:pPr>
      <w:r w:rsidRPr="00165F95">
        <w:rPr>
          <w:rFonts w:ascii="Montserrat" w:eastAsia="MS Mincho" w:hAnsi="Montserrat"/>
          <w:b/>
          <w:color w:val="3B3838"/>
          <w:sz w:val="18"/>
          <w:szCs w:val="22"/>
          <w:lang w:bidi="ru-RU"/>
        </w:rPr>
        <w:t>Срок действия технико-коммерческого предложения:</w:t>
      </w:r>
      <w:r w:rsidRPr="00165F95">
        <w:rPr>
          <w:rFonts w:ascii="Montserrat" w:eastAsia="MS Mincho" w:hAnsi="Montserrat"/>
          <w:color w:val="3B3838"/>
          <w:sz w:val="18"/>
          <w:szCs w:val="22"/>
          <w:lang w:bidi="ru-RU"/>
        </w:rPr>
        <w:t xml:space="preserve"> 5 рабочих дней;</w:t>
      </w:r>
    </w:p>
    <w:p w14:paraId="2B952323" w14:textId="55AB418D" w:rsidR="00B660FA" w:rsidRDefault="00B660FA" w:rsidP="00165F95">
      <w:pPr>
        <w:numPr>
          <w:ilvl w:val="0"/>
          <w:numId w:val="11"/>
        </w:numPr>
        <w:spacing w:after="80" w:line="276" w:lineRule="auto"/>
        <w:contextualSpacing/>
        <w:rPr>
          <w:rFonts w:ascii="Montserrat" w:eastAsia="MS Mincho" w:hAnsi="Montserrat"/>
          <w:color w:val="3B3838"/>
          <w:sz w:val="18"/>
          <w:szCs w:val="22"/>
          <w:lang w:bidi="ru-RU"/>
        </w:rPr>
      </w:pPr>
      <w:r w:rsidRPr="00B660FA">
        <w:rPr>
          <w:rFonts w:ascii="Montserrat" w:eastAsia="MS Mincho" w:hAnsi="Montserrat"/>
          <w:b/>
          <w:color w:val="3B3838"/>
          <w:sz w:val="18"/>
          <w:szCs w:val="22"/>
          <w:lang w:bidi="ru-RU"/>
        </w:rPr>
        <w:t>Доставка</w:t>
      </w:r>
      <w:r>
        <w:rPr>
          <w:rFonts w:ascii="Montserrat" w:eastAsia="MS Mincho" w:hAnsi="Montserrat"/>
          <w:color w:val="3B3838"/>
          <w:sz w:val="18"/>
          <w:szCs w:val="22"/>
          <w:lang w:bidi="ru-RU"/>
        </w:rPr>
        <w:t xml:space="preserve"> в стоимости не учтена.</w:t>
      </w:r>
    </w:p>
    <w:p w14:paraId="434C82DB" w14:textId="7A56B15E" w:rsidR="00C47873" w:rsidRDefault="00C47873" w:rsidP="00165F95">
      <w:pPr>
        <w:spacing w:after="80" w:line="360" w:lineRule="auto"/>
        <w:rPr>
          <w:rFonts w:ascii="Montserrat SemiBold" w:eastAsia="MS Mincho" w:hAnsi="Montserrat SemiBold"/>
          <w:color w:val="3B3838"/>
          <w:sz w:val="22"/>
          <w:szCs w:val="22"/>
        </w:rPr>
      </w:pPr>
    </w:p>
    <w:p w14:paraId="180CF8C5" w14:textId="04C969F9" w:rsidR="00AE0A53" w:rsidRPr="001D5717" w:rsidRDefault="00AE0A53" w:rsidP="00AE0A53">
      <w:pPr>
        <w:spacing w:after="0" w:line="276" w:lineRule="auto"/>
        <w:rPr>
          <w:rFonts w:ascii="Montserrat" w:eastAsia="MS Mincho" w:hAnsi="Montserrat"/>
          <w:color w:val="3B3838"/>
          <w:sz w:val="18"/>
          <w:szCs w:val="18"/>
          <w:lang w:bidi="ru-RU"/>
        </w:rPr>
      </w:pPr>
      <w:r w:rsidRPr="001D5717">
        <w:rPr>
          <w:rFonts w:ascii="Montserrat" w:eastAsia="MS Mincho" w:hAnsi="Montserrat"/>
          <w:color w:val="3B3838"/>
          <w:sz w:val="18"/>
          <w:szCs w:val="18"/>
          <w:lang w:bidi="ru-RU"/>
        </w:rPr>
        <w:t xml:space="preserve">Спецификация оборудования </w:t>
      </w:r>
      <w:r w:rsidR="003E6DA2">
        <w:rPr>
          <w:rFonts w:ascii="Montserrat" w:eastAsia="MS Mincho" w:hAnsi="Montserrat"/>
          <w:color w:val="3B3838"/>
          <w:sz w:val="18"/>
          <w:szCs w:val="18"/>
          <w:lang w:bidi="ru-RU"/>
        </w:rPr>
        <w:t>С</w:t>
      </w:r>
      <w:r w:rsidRPr="001D5717">
        <w:rPr>
          <w:rFonts w:ascii="Montserrat" w:eastAsia="MS Mincho" w:hAnsi="Montserrat"/>
          <w:color w:val="3B3838"/>
          <w:sz w:val="18"/>
          <w:szCs w:val="18"/>
          <w:lang w:bidi="ru-RU"/>
        </w:rPr>
        <w:t>ТП:</w:t>
      </w:r>
    </w:p>
    <w:tbl>
      <w:tblPr>
        <w:tblStyle w:val="2fb"/>
        <w:tblW w:w="9493" w:type="dxa"/>
        <w:tblLook w:val="04A0" w:firstRow="1" w:lastRow="0" w:firstColumn="1" w:lastColumn="0" w:noHBand="0" w:noVBand="1"/>
      </w:tblPr>
      <w:tblGrid>
        <w:gridCol w:w="8217"/>
        <w:gridCol w:w="1276"/>
      </w:tblGrid>
      <w:tr w:rsidR="00AE0A53" w:rsidRPr="00165F95" w14:paraId="3ED679FE" w14:textId="77777777" w:rsidTr="00266159">
        <w:tc>
          <w:tcPr>
            <w:tcW w:w="9493" w:type="dxa"/>
            <w:gridSpan w:val="2"/>
          </w:tcPr>
          <w:p w14:paraId="44B069C5" w14:textId="57E02800" w:rsidR="00AE0A53" w:rsidRPr="004012CF" w:rsidRDefault="00AE0A53" w:rsidP="00266159">
            <w:pPr>
              <w:spacing w:after="0" w:line="276" w:lineRule="auto"/>
              <w:rPr>
                <w:rFonts w:ascii="Montserrat SemiBold" w:hAnsi="Montserrat SemiBold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Корпус металлический, </w:t>
            </w:r>
            <w:r w:rsidR="003E6DA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для установки на 1 опору.</w:t>
            </w:r>
            <w:r w:rsidRPr="009D1587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 </w:t>
            </w:r>
          </w:p>
        </w:tc>
      </w:tr>
      <w:tr w:rsidR="00AE0A53" w:rsidRPr="00165F95" w14:paraId="5F178572" w14:textId="77777777" w:rsidTr="00266159">
        <w:tc>
          <w:tcPr>
            <w:tcW w:w="8217" w:type="dxa"/>
            <w:shd w:val="clear" w:color="auto" w:fill="E7E6E6" w:themeFill="background2"/>
          </w:tcPr>
          <w:p w14:paraId="4512CD6E" w14:textId="77777777" w:rsidR="00AE0A53" w:rsidRDefault="00AE0A53" w:rsidP="00266159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РУВН:</w:t>
            </w:r>
          </w:p>
        </w:tc>
        <w:tc>
          <w:tcPr>
            <w:tcW w:w="1276" w:type="dxa"/>
            <w:shd w:val="clear" w:color="auto" w:fill="E7E6E6" w:themeFill="background2"/>
          </w:tcPr>
          <w:p w14:paraId="7D5FCBB9" w14:textId="77777777" w:rsidR="00AE0A53" w:rsidRDefault="00AE0A53" w:rsidP="00266159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</w:p>
        </w:tc>
      </w:tr>
      <w:tr w:rsidR="00AE0A53" w:rsidRPr="009D1587" w14:paraId="3200F848" w14:textId="77777777" w:rsidTr="00266159">
        <w:tc>
          <w:tcPr>
            <w:tcW w:w="8217" w:type="dxa"/>
          </w:tcPr>
          <w:p w14:paraId="522E8DD4" w14:textId="14EC7125" w:rsidR="00AE0A53" w:rsidRDefault="00AE0A53" w:rsidP="00266159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Предохранители ПКТ-</w:t>
            </w:r>
            <w:r w:rsidR="00072A66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6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кВ</w:t>
            </w:r>
          </w:p>
        </w:tc>
        <w:tc>
          <w:tcPr>
            <w:tcW w:w="1276" w:type="dxa"/>
          </w:tcPr>
          <w:p w14:paraId="5F03DB4D" w14:textId="77777777" w:rsidR="00AE0A53" w:rsidRDefault="00AE0A53" w:rsidP="00266159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val="en-US" w:bidi="ru-RU"/>
              </w:rPr>
              <w:t xml:space="preserve">1 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компл.</w:t>
            </w:r>
          </w:p>
        </w:tc>
      </w:tr>
      <w:tr w:rsidR="00AE0A53" w:rsidRPr="009D1587" w14:paraId="4FD4782C" w14:textId="77777777" w:rsidTr="00266159">
        <w:tc>
          <w:tcPr>
            <w:tcW w:w="8217" w:type="dxa"/>
          </w:tcPr>
          <w:p w14:paraId="25C1DD94" w14:textId="759FBF4D" w:rsidR="00AE0A53" w:rsidRDefault="0063702B" w:rsidP="00AE0A53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Ограничители перенапряжений ОПН</w:t>
            </w:r>
            <w:r w:rsidR="00AE0A53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-</w:t>
            </w:r>
            <w:r w:rsidR="00072A66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6</w:t>
            </w:r>
            <w:r w:rsidR="00AE0A53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кВ</w:t>
            </w:r>
          </w:p>
        </w:tc>
        <w:tc>
          <w:tcPr>
            <w:tcW w:w="1276" w:type="dxa"/>
          </w:tcPr>
          <w:p w14:paraId="195E4046" w14:textId="63C6FF0F" w:rsidR="00AE0A53" w:rsidRDefault="00072A66" w:rsidP="00AE0A53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val="en-US"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</w:t>
            </w:r>
            <w:r w:rsidR="00AE0A53">
              <w:rPr>
                <w:rFonts w:ascii="Montserrat SemiBold" w:hAnsi="Montserrat SemiBold"/>
                <w:color w:val="3B3838"/>
                <w:sz w:val="18"/>
                <w:szCs w:val="18"/>
                <w:lang w:val="en-US" w:bidi="ru-RU"/>
              </w:rPr>
              <w:t xml:space="preserve"> </w:t>
            </w:r>
            <w:r w:rsidR="00AE0A53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компл.</w:t>
            </w:r>
          </w:p>
        </w:tc>
      </w:tr>
      <w:tr w:rsidR="00AE0A53" w:rsidRPr="00165F95" w14:paraId="4074F3B9" w14:textId="77777777" w:rsidTr="00266159">
        <w:tc>
          <w:tcPr>
            <w:tcW w:w="8217" w:type="dxa"/>
            <w:shd w:val="clear" w:color="auto" w:fill="E7E6E6" w:themeFill="background2"/>
          </w:tcPr>
          <w:p w14:paraId="7AA9A485" w14:textId="77777777" w:rsidR="00AE0A53" w:rsidRDefault="00AE0A53" w:rsidP="00AE0A53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РУНН:</w:t>
            </w:r>
          </w:p>
        </w:tc>
        <w:tc>
          <w:tcPr>
            <w:tcW w:w="1276" w:type="dxa"/>
            <w:shd w:val="clear" w:color="auto" w:fill="E7E6E6" w:themeFill="background2"/>
          </w:tcPr>
          <w:p w14:paraId="5919739B" w14:textId="77777777" w:rsidR="00AE0A53" w:rsidRDefault="00AE0A53" w:rsidP="00AE0A53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</w:p>
        </w:tc>
      </w:tr>
      <w:tr w:rsidR="005858BA" w:rsidRPr="009D1587" w14:paraId="05C3F5DB" w14:textId="77777777" w:rsidTr="00266159">
        <w:tc>
          <w:tcPr>
            <w:tcW w:w="8217" w:type="dxa"/>
          </w:tcPr>
          <w:p w14:paraId="61B6E80E" w14:textId="4CBDD99D" w:rsidR="005858BA" w:rsidRDefault="00072A66" w:rsidP="005858BA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Выключатель-р</w:t>
            </w:r>
            <w:r w:rsidR="0063702B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азъединитель 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ВР32-33 160А</w:t>
            </w:r>
          </w:p>
        </w:tc>
        <w:tc>
          <w:tcPr>
            <w:tcW w:w="1276" w:type="dxa"/>
          </w:tcPr>
          <w:p w14:paraId="40F157D9" w14:textId="77777777" w:rsidR="005858BA" w:rsidRDefault="005858BA" w:rsidP="005858BA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 шт.</w:t>
            </w:r>
          </w:p>
        </w:tc>
      </w:tr>
      <w:tr w:rsidR="00906685" w:rsidRPr="009D1587" w14:paraId="403A9426" w14:textId="77777777" w:rsidTr="00266159">
        <w:tc>
          <w:tcPr>
            <w:tcW w:w="8217" w:type="dxa"/>
          </w:tcPr>
          <w:p w14:paraId="0F25520E" w14:textId="02D90F65" w:rsidR="00906685" w:rsidRPr="00906685" w:rsidRDefault="00906685" w:rsidP="005858BA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Трансформатор тока Т0,66 </w:t>
            </w:r>
            <w:r w:rsidR="00072A66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2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00/5 кл.т. 0,5</w:t>
            </w:r>
          </w:p>
        </w:tc>
        <w:tc>
          <w:tcPr>
            <w:tcW w:w="1276" w:type="dxa"/>
          </w:tcPr>
          <w:p w14:paraId="25C98D33" w14:textId="15554231" w:rsidR="00906685" w:rsidRDefault="00072A66" w:rsidP="005858BA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3 </w:t>
            </w:r>
            <w:r w:rsidR="0090668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шт.</w:t>
            </w:r>
          </w:p>
        </w:tc>
      </w:tr>
      <w:tr w:rsidR="00906685" w:rsidRPr="009D1587" w14:paraId="01279225" w14:textId="77777777" w:rsidTr="00266159">
        <w:tc>
          <w:tcPr>
            <w:tcW w:w="8217" w:type="dxa"/>
          </w:tcPr>
          <w:p w14:paraId="071C6218" w14:textId="75A6BF47" w:rsidR="00906685" w:rsidRDefault="00906685" w:rsidP="0090668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Счетчик </w:t>
            </w:r>
            <w:r w:rsidR="00072A66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Фобос</w:t>
            </w:r>
          </w:p>
        </w:tc>
        <w:tc>
          <w:tcPr>
            <w:tcW w:w="1276" w:type="dxa"/>
          </w:tcPr>
          <w:p w14:paraId="66EBDA6E" w14:textId="65EDCFCB" w:rsidR="00906685" w:rsidRDefault="00906685" w:rsidP="0090668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 шт.</w:t>
            </w:r>
          </w:p>
        </w:tc>
      </w:tr>
      <w:tr w:rsidR="00906685" w:rsidRPr="009D1587" w14:paraId="5A6619FC" w14:textId="77777777" w:rsidTr="00266159">
        <w:tc>
          <w:tcPr>
            <w:tcW w:w="8217" w:type="dxa"/>
          </w:tcPr>
          <w:p w14:paraId="0A46EAC9" w14:textId="71A3AEF0" w:rsidR="00906685" w:rsidRDefault="00072A66" w:rsidP="0090668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Рубильник с предохранителями РПС-1 100А</w:t>
            </w:r>
          </w:p>
        </w:tc>
        <w:tc>
          <w:tcPr>
            <w:tcW w:w="1276" w:type="dxa"/>
          </w:tcPr>
          <w:p w14:paraId="5DA9E940" w14:textId="215000AF" w:rsidR="00906685" w:rsidRDefault="00072A66" w:rsidP="00906685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2</w:t>
            </w:r>
            <w:r w:rsidR="00906685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 шт.</w:t>
            </w:r>
          </w:p>
        </w:tc>
      </w:tr>
      <w:tr w:rsidR="00EE666C" w:rsidRPr="009D1587" w14:paraId="435A60D2" w14:textId="77777777" w:rsidTr="00266159">
        <w:tc>
          <w:tcPr>
            <w:tcW w:w="8217" w:type="dxa"/>
          </w:tcPr>
          <w:p w14:paraId="4F9B57AA" w14:textId="77777777" w:rsidR="00EE666C" w:rsidRDefault="00EE666C" w:rsidP="00EE666C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ОПН-0,4кВ</w:t>
            </w:r>
          </w:p>
        </w:tc>
        <w:tc>
          <w:tcPr>
            <w:tcW w:w="1276" w:type="dxa"/>
          </w:tcPr>
          <w:p w14:paraId="157EFA70" w14:textId="77777777" w:rsidR="00EE666C" w:rsidRDefault="00EE666C" w:rsidP="00EE666C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 компл.</w:t>
            </w:r>
          </w:p>
        </w:tc>
      </w:tr>
      <w:tr w:rsidR="00072A66" w:rsidRPr="009D1587" w14:paraId="3F0F1B14" w14:textId="77777777" w:rsidTr="00266159">
        <w:tc>
          <w:tcPr>
            <w:tcW w:w="8217" w:type="dxa"/>
          </w:tcPr>
          <w:p w14:paraId="148D567C" w14:textId="38CFFC42" w:rsidR="00072A66" w:rsidRDefault="00072A66" w:rsidP="00072A66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Уличное освещение</w:t>
            </w:r>
          </w:p>
        </w:tc>
        <w:tc>
          <w:tcPr>
            <w:tcW w:w="1276" w:type="dxa"/>
          </w:tcPr>
          <w:p w14:paraId="0D3B82A1" w14:textId="0F8098B9" w:rsidR="00072A66" w:rsidRDefault="00072A66" w:rsidP="00072A66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 компл.</w:t>
            </w:r>
          </w:p>
        </w:tc>
      </w:tr>
    </w:tbl>
    <w:p w14:paraId="6ADF6AB1" w14:textId="4DCCA1E7" w:rsidR="00AE0A53" w:rsidRDefault="00AE0A53" w:rsidP="00AF0EBC">
      <w:pPr>
        <w:spacing w:after="80" w:line="360" w:lineRule="auto"/>
        <w:rPr>
          <w:rFonts w:ascii="Montserrat SemiBold" w:eastAsia="MS Mincho" w:hAnsi="Montserrat SemiBold"/>
          <w:color w:val="3B3838"/>
          <w:sz w:val="22"/>
          <w:szCs w:val="22"/>
        </w:rPr>
      </w:pPr>
    </w:p>
    <w:p w14:paraId="50BE8F72" w14:textId="77777777" w:rsidR="003E6DA2" w:rsidRPr="001D5717" w:rsidRDefault="003E6DA2" w:rsidP="003E6DA2">
      <w:pPr>
        <w:spacing w:after="0" w:line="276" w:lineRule="auto"/>
        <w:rPr>
          <w:rFonts w:ascii="Montserrat" w:eastAsia="MS Mincho" w:hAnsi="Montserrat"/>
          <w:color w:val="3B3838"/>
          <w:sz w:val="18"/>
          <w:szCs w:val="18"/>
          <w:lang w:bidi="ru-RU"/>
        </w:rPr>
      </w:pPr>
      <w:r w:rsidRPr="001D5717">
        <w:rPr>
          <w:rFonts w:ascii="Montserrat" w:eastAsia="MS Mincho" w:hAnsi="Montserrat"/>
          <w:color w:val="3B3838"/>
          <w:sz w:val="18"/>
          <w:szCs w:val="18"/>
          <w:lang w:bidi="ru-RU"/>
        </w:rPr>
        <w:t>Спецификация оборудования КТП:</w:t>
      </w:r>
    </w:p>
    <w:tbl>
      <w:tblPr>
        <w:tblStyle w:val="2fb"/>
        <w:tblW w:w="9493" w:type="dxa"/>
        <w:tblLook w:val="04A0" w:firstRow="1" w:lastRow="0" w:firstColumn="1" w:lastColumn="0" w:noHBand="0" w:noVBand="1"/>
      </w:tblPr>
      <w:tblGrid>
        <w:gridCol w:w="8217"/>
        <w:gridCol w:w="1276"/>
      </w:tblGrid>
      <w:tr w:rsidR="003E6DA2" w:rsidRPr="00165F95" w14:paraId="2F566A1E" w14:textId="77777777" w:rsidTr="00F07931">
        <w:tc>
          <w:tcPr>
            <w:tcW w:w="9493" w:type="dxa"/>
            <w:gridSpan w:val="2"/>
          </w:tcPr>
          <w:p w14:paraId="3991F450" w14:textId="17CE7E2E" w:rsidR="003E6DA2" w:rsidRPr="004012CF" w:rsidRDefault="003E6DA2" w:rsidP="00F07931">
            <w:pPr>
              <w:spacing w:after="0" w:line="276" w:lineRule="auto"/>
              <w:rPr>
                <w:rFonts w:ascii="Montserrat SemiBold" w:hAnsi="Montserrat SemiBold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Корпус металлический, г</w:t>
            </w:r>
            <w:r w:rsidRPr="009D1587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абаритные размеры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 </w:t>
            </w:r>
            <w:r w:rsidR="00072A66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2,2</w:t>
            </w:r>
            <w:r w:rsidRPr="009D1587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*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2</w:t>
            </w:r>
            <w:r w:rsidRPr="009D1587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*2,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45</w:t>
            </w:r>
            <w:r w:rsidRPr="009D1587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м (д*ш*в)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.</w:t>
            </w:r>
            <w:r w:rsidRPr="009D1587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 </w:t>
            </w:r>
          </w:p>
        </w:tc>
      </w:tr>
      <w:tr w:rsidR="003E6DA2" w:rsidRPr="00165F95" w14:paraId="1080ECB2" w14:textId="77777777" w:rsidTr="00F07931">
        <w:tc>
          <w:tcPr>
            <w:tcW w:w="8217" w:type="dxa"/>
            <w:shd w:val="clear" w:color="auto" w:fill="E7E6E6" w:themeFill="background2"/>
          </w:tcPr>
          <w:p w14:paraId="2131DE90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РУВН:</w:t>
            </w:r>
          </w:p>
        </w:tc>
        <w:tc>
          <w:tcPr>
            <w:tcW w:w="1276" w:type="dxa"/>
            <w:shd w:val="clear" w:color="auto" w:fill="E7E6E6" w:themeFill="background2"/>
          </w:tcPr>
          <w:p w14:paraId="1133EFBD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</w:p>
        </w:tc>
      </w:tr>
      <w:tr w:rsidR="003E6DA2" w:rsidRPr="009D1587" w14:paraId="4AFB9635" w14:textId="77777777" w:rsidTr="00F07931">
        <w:tc>
          <w:tcPr>
            <w:tcW w:w="8217" w:type="dxa"/>
          </w:tcPr>
          <w:p w14:paraId="3D0523A2" w14:textId="77777777" w:rsidR="003E6DA2" w:rsidRPr="009D1587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Выключатель ВНА 10/630</w:t>
            </w:r>
          </w:p>
        </w:tc>
        <w:tc>
          <w:tcPr>
            <w:tcW w:w="1276" w:type="dxa"/>
          </w:tcPr>
          <w:p w14:paraId="0934D5D2" w14:textId="00ACA052" w:rsidR="003E6DA2" w:rsidRDefault="00072A66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</w:t>
            </w:r>
            <w:r w:rsidR="003E6DA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 шт.</w:t>
            </w:r>
          </w:p>
        </w:tc>
      </w:tr>
      <w:tr w:rsidR="003E6DA2" w:rsidRPr="009D1587" w14:paraId="282B94FB" w14:textId="77777777" w:rsidTr="00F07931">
        <w:tc>
          <w:tcPr>
            <w:tcW w:w="8217" w:type="dxa"/>
          </w:tcPr>
          <w:p w14:paraId="30BE3C95" w14:textId="0090E055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Предохранители ПКТ-</w:t>
            </w:r>
            <w:r w:rsidR="00072A66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6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кВ</w:t>
            </w:r>
          </w:p>
        </w:tc>
        <w:tc>
          <w:tcPr>
            <w:tcW w:w="1276" w:type="dxa"/>
          </w:tcPr>
          <w:p w14:paraId="0D26E4FE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val="en-US" w:bidi="ru-RU"/>
              </w:rPr>
              <w:t xml:space="preserve">1 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компл.</w:t>
            </w:r>
          </w:p>
        </w:tc>
      </w:tr>
      <w:tr w:rsidR="003E6DA2" w:rsidRPr="009D1587" w14:paraId="46CD9AD9" w14:textId="77777777" w:rsidTr="00F07931">
        <w:tc>
          <w:tcPr>
            <w:tcW w:w="8217" w:type="dxa"/>
          </w:tcPr>
          <w:p w14:paraId="2AFF1735" w14:textId="3F51D92A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Ограничители перенапряжений ОПН-</w:t>
            </w:r>
            <w:r w:rsidR="00072A66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6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кВ</w:t>
            </w:r>
          </w:p>
        </w:tc>
        <w:tc>
          <w:tcPr>
            <w:tcW w:w="1276" w:type="dxa"/>
          </w:tcPr>
          <w:p w14:paraId="172A24AC" w14:textId="5579B18D" w:rsidR="003E6DA2" w:rsidRDefault="00072A66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val="en-US"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</w:t>
            </w:r>
            <w:r w:rsidR="003E6DA2">
              <w:rPr>
                <w:rFonts w:ascii="Montserrat SemiBold" w:hAnsi="Montserrat SemiBold"/>
                <w:color w:val="3B3838"/>
                <w:sz w:val="18"/>
                <w:szCs w:val="18"/>
                <w:lang w:val="en-US" w:bidi="ru-RU"/>
              </w:rPr>
              <w:t xml:space="preserve"> </w:t>
            </w:r>
            <w:r w:rsidR="003E6DA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компл.</w:t>
            </w:r>
          </w:p>
        </w:tc>
      </w:tr>
      <w:tr w:rsidR="003E6DA2" w:rsidRPr="00165F95" w14:paraId="10211449" w14:textId="77777777" w:rsidTr="00F07931">
        <w:tc>
          <w:tcPr>
            <w:tcW w:w="8217" w:type="dxa"/>
            <w:shd w:val="clear" w:color="auto" w:fill="E7E6E6" w:themeFill="background2"/>
          </w:tcPr>
          <w:p w14:paraId="58BA51CB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РУНН:</w:t>
            </w:r>
          </w:p>
        </w:tc>
        <w:tc>
          <w:tcPr>
            <w:tcW w:w="1276" w:type="dxa"/>
            <w:shd w:val="clear" w:color="auto" w:fill="E7E6E6" w:themeFill="background2"/>
          </w:tcPr>
          <w:p w14:paraId="7EE0C636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</w:p>
        </w:tc>
      </w:tr>
      <w:tr w:rsidR="00072A66" w:rsidRPr="009D1587" w14:paraId="13FCDFD7" w14:textId="77777777" w:rsidTr="00F07931">
        <w:tc>
          <w:tcPr>
            <w:tcW w:w="8217" w:type="dxa"/>
          </w:tcPr>
          <w:p w14:paraId="6013E200" w14:textId="6BC8C60D" w:rsidR="00072A66" w:rsidRDefault="00072A66" w:rsidP="00072A66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Рубильник с предохранителями РПС-</w:t>
            </w:r>
            <w:r w:rsidR="00CE3B5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2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 </w:t>
            </w:r>
            <w:r w:rsidR="00CE3B5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25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0А</w:t>
            </w:r>
          </w:p>
        </w:tc>
        <w:tc>
          <w:tcPr>
            <w:tcW w:w="1276" w:type="dxa"/>
          </w:tcPr>
          <w:p w14:paraId="75D1FDA7" w14:textId="77777777" w:rsidR="00072A66" w:rsidRDefault="00072A66" w:rsidP="00072A66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 шт.</w:t>
            </w:r>
          </w:p>
        </w:tc>
      </w:tr>
      <w:tr w:rsidR="003E6DA2" w:rsidRPr="009D1587" w14:paraId="2ACC8175" w14:textId="77777777" w:rsidTr="00F07931">
        <w:tc>
          <w:tcPr>
            <w:tcW w:w="8217" w:type="dxa"/>
          </w:tcPr>
          <w:p w14:paraId="6723EB6F" w14:textId="089668A9" w:rsidR="003E6DA2" w:rsidRPr="00906685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Трансформатор тока Т0,66 </w:t>
            </w:r>
            <w:r w:rsidR="00CE3B5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3</w:t>
            </w: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00/5 кл.т. 0,5</w:t>
            </w:r>
          </w:p>
        </w:tc>
        <w:tc>
          <w:tcPr>
            <w:tcW w:w="1276" w:type="dxa"/>
          </w:tcPr>
          <w:p w14:paraId="680BE13B" w14:textId="7B60AE19" w:rsidR="003E6DA2" w:rsidRDefault="00CE3B5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3</w:t>
            </w:r>
            <w:r w:rsidR="003E6DA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 шт.</w:t>
            </w:r>
          </w:p>
        </w:tc>
      </w:tr>
      <w:tr w:rsidR="003E6DA2" w:rsidRPr="009D1587" w14:paraId="5A5446E0" w14:textId="77777777" w:rsidTr="00F07931">
        <w:tc>
          <w:tcPr>
            <w:tcW w:w="8217" w:type="dxa"/>
          </w:tcPr>
          <w:p w14:paraId="028F2400" w14:textId="79DC8919" w:rsidR="003E6DA2" w:rsidRDefault="00CE3B5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Амперметр 0…300А</w:t>
            </w:r>
          </w:p>
        </w:tc>
        <w:tc>
          <w:tcPr>
            <w:tcW w:w="1276" w:type="dxa"/>
          </w:tcPr>
          <w:p w14:paraId="4864B3D8" w14:textId="1FABFAAF" w:rsidR="003E6DA2" w:rsidRDefault="00CE3B5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3</w:t>
            </w:r>
            <w:r w:rsidR="003E6DA2"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 xml:space="preserve"> шт.</w:t>
            </w:r>
          </w:p>
        </w:tc>
      </w:tr>
      <w:tr w:rsidR="003E6DA2" w:rsidRPr="009D1587" w14:paraId="58F1D121" w14:textId="77777777" w:rsidTr="00F07931">
        <w:tc>
          <w:tcPr>
            <w:tcW w:w="8217" w:type="dxa"/>
          </w:tcPr>
          <w:p w14:paraId="6E2FF54F" w14:textId="46266CA1" w:rsidR="003E6DA2" w:rsidRDefault="00CE3B5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Вольтметр 0…500В</w:t>
            </w:r>
          </w:p>
        </w:tc>
        <w:tc>
          <w:tcPr>
            <w:tcW w:w="1276" w:type="dxa"/>
          </w:tcPr>
          <w:p w14:paraId="40E2D428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 шт.</w:t>
            </w:r>
          </w:p>
        </w:tc>
      </w:tr>
      <w:tr w:rsidR="00CE3B52" w:rsidRPr="009D1587" w14:paraId="2EA6C30B" w14:textId="77777777" w:rsidTr="00F07931">
        <w:tc>
          <w:tcPr>
            <w:tcW w:w="8217" w:type="dxa"/>
          </w:tcPr>
          <w:p w14:paraId="4FF0CD95" w14:textId="496EED52" w:rsidR="00CE3B52" w:rsidRDefault="00CE3B52" w:rsidP="00CE3B52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Рубильник с предохранителями РПС-2 250А</w:t>
            </w:r>
          </w:p>
        </w:tc>
        <w:tc>
          <w:tcPr>
            <w:tcW w:w="1276" w:type="dxa"/>
          </w:tcPr>
          <w:p w14:paraId="640BAADD" w14:textId="0D4AAC85" w:rsidR="00CE3B52" w:rsidRDefault="00CE3B52" w:rsidP="00CE3B52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3 шт.</w:t>
            </w:r>
          </w:p>
        </w:tc>
      </w:tr>
      <w:tr w:rsidR="003E6DA2" w:rsidRPr="009D1587" w14:paraId="5528891E" w14:textId="77777777" w:rsidTr="00F07931">
        <w:tc>
          <w:tcPr>
            <w:tcW w:w="8217" w:type="dxa"/>
          </w:tcPr>
          <w:p w14:paraId="6E5CE781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ОПН-0,4кВ</w:t>
            </w:r>
          </w:p>
        </w:tc>
        <w:tc>
          <w:tcPr>
            <w:tcW w:w="1276" w:type="dxa"/>
          </w:tcPr>
          <w:p w14:paraId="7D2A2709" w14:textId="77777777" w:rsidR="003E6DA2" w:rsidRDefault="003E6DA2" w:rsidP="00F07931">
            <w:pPr>
              <w:spacing w:after="0" w:line="276" w:lineRule="auto"/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</w:pPr>
            <w:r>
              <w:rPr>
                <w:rFonts w:ascii="Montserrat SemiBold" w:hAnsi="Montserrat SemiBold"/>
                <w:color w:val="3B3838"/>
                <w:sz w:val="18"/>
                <w:szCs w:val="18"/>
                <w:lang w:bidi="ru-RU"/>
              </w:rPr>
              <w:t>1 компл.</w:t>
            </w:r>
          </w:p>
        </w:tc>
      </w:tr>
    </w:tbl>
    <w:p w14:paraId="3E6C0312" w14:textId="77777777" w:rsidR="003E6DA2" w:rsidRDefault="003E6DA2" w:rsidP="00AF0EBC">
      <w:pPr>
        <w:spacing w:after="80" w:line="360" w:lineRule="auto"/>
        <w:rPr>
          <w:rFonts w:ascii="Montserrat SemiBold" w:eastAsia="MS Mincho" w:hAnsi="Montserrat SemiBold"/>
          <w:color w:val="3B3838"/>
          <w:sz w:val="22"/>
          <w:szCs w:val="22"/>
        </w:rPr>
      </w:pPr>
    </w:p>
    <w:sectPr w:rsidR="003E6DA2" w:rsidSect="004012C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133" w:bottom="1134" w:left="1276" w:header="62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3E844" w14:textId="77777777" w:rsidR="00052758" w:rsidRDefault="00052758">
      <w:pPr>
        <w:spacing w:after="0"/>
      </w:pPr>
      <w:r>
        <w:separator/>
      </w:r>
    </w:p>
    <w:p w14:paraId="04E222F7" w14:textId="77777777" w:rsidR="00052758" w:rsidRDefault="00052758"/>
  </w:endnote>
  <w:endnote w:type="continuationSeparator" w:id="0">
    <w:p w14:paraId="06845271" w14:textId="77777777" w:rsidR="00052758" w:rsidRDefault="00052758">
      <w:pPr>
        <w:spacing w:after="0"/>
      </w:pPr>
      <w:r>
        <w:continuationSeparator/>
      </w:r>
    </w:p>
    <w:p w14:paraId="1D5B7FB6" w14:textId="77777777" w:rsidR="00052758" w:rsidRDefault="000527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ontserrat">
    <w:altName w:val="Calibri"/>
    <w:charset w:val="CC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SemiBold">
    <w:altName w:val="Calibri"/>
    <w:charset w:val="CC"/>
    <w:family w:val="auto"/>
    <w:pitch w:val="variable"/>
    <w:sig w:usb0="A00002FF" w:usb1="4000207B" w:usb2="00000000" w:usb3="00000000" w:csb0="00000197" w:csb1="00000000"/>
  </w:font>
  <w:font w:name="Montserrat ExtraBold">
    <w:altName w:val="Calibri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B6BE7" w14:textId="77777777" w:rsidR="001D5717" w:rsidRDefault="001D5717" w:rsidP="002005EE">
    <w:pPr>
      <w:pStyle w:val="a7"/>
      <w:spacing w:line="276" w:lineRule="auto"/>
      <w:ind w:left="6379"/>
      <w:rPr>
        <w:rFonts w:ascii="Montserrat" w:hAnsi="Montserrat"/>
        <w:color w:val="auto"/>
        <w:sz w:val="18"/>
      </w:rPr>
    </w:pPr>
    <w:r w:rsidRPr="00715206">
      <w:rPr>
        <w:rFonts w:ascii="Montserrat SemiBold" w:hAnsi="Montserrat SemiBold"/>
        <w:szCs w:val="20"/>
      </w:rPr>
      <w:t>ООО «Бел-КТП»</w:t>
    </w:r>
  </w:p>
  <w:p w14:paraId="3E474274" w14:textId="5AEC2F41" w:rsidR="001D5717" w:rsidRPr="002005EE" w:rsidRDefault="001D5717" w:rsidP="002005EE">
    <w:pPr>
      <w:pStyle w:val="a7"/>
      <w:spacing w:line="276" w:lineRule="auto"/>
      <w:ind w:left="6379"/>
      <w:rPr>
        <w:rFonts w:ascii="Montserrat" w:hAnsi="Montserrat"/>
        <w:color w:val="auto"/>
        <w:sz w:val="1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D845B7D" wp14:editId="57C27AC1">
              <wp:simplePos x="0" y="0"/>
              <wp:positionH relativeFrom="page">
                <wp:posOffset>19050</wp:posOffset>
              </wp:positionH>
              <wp:positionV relativeFrom="page">
                <wp:posOffset>8534400</wp:posOffset>
              </wp:positionV>
              <wp:extent cx="7543800" cy="2152650"/>
              <wp:effectExtent l="0" t="0" r="0" b="0"/>
              <wp:wrapNone/>
              <wp:docPr id="19" name="Группа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43800" cy="2152650"/>
                        <a:chOff x="12540" y="619837"/>
                        <a:chExt cx="7726451" cy="2196822"/>
                      </a:xfrm>
                    </wpg:grpSpPr>
                    <wps:wsp>
                      <wps:cNvPr id="20" name="Полилиния 8"/>
                      <wps:cNvSpPr>
                        <a:spLocks/>
                      </wps:cNvSpPr>
                      <wps:spPr bwMode="auto">
                        <a:xfrm>
                          <a:off x="1975096" y="619837"/>
                          <a:ext cx="5763895" cy="2196822"/>
                        </a:xfrm>
                        <a:custGeom>
                          <a:avLst/>
                          <a:gdLst>
                            <a:gd name="T0" fmla="*/ 456 w 1917"/>
                            <a:gd name="T1" fmla="*/ 966 h 966"/>
                            <a:gd name="T2" fmla="*/ 1917 w 1917"/>
                            <a:gd name="T3" fmla="*/ 966 h 966"/>
                            <a:gd name="T4" fmla="*/ 1917 w 1917"/>
                            <a:gd name="T5" fmla="*/ 0 h 966"/>
                            <a:gd name="T6" fmla="*/ 39 w 1917"/>
                            <a:gd name="T7" fmla="*/ 537 h 966"/>
                            <a:gd name="T8" fmla="*/ 0 w 1917"/>
                            <a:gd name="T9" fmla="*/ 634 h 966"/>
                            <a:gd name="T10" fmla="*/ 467 w 1917"/>
                            <a:gd name="T11" fmla="*/ 890 h 966"/>
                            <a:gd name="T12" fmla="*/ 456 w 1917"/>
                            <a:gd name="T13" fmla="*/ 966 h 9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17" h="966">
                              <a:moveTo>
                                <a:pt x="456" y="966"/>
                              </a:moveTo>
                              <a:cubicBezTo>
                                <a:pt x="1917" y="966"/>
                                <a:pt x="1917" y="966"/>
                                <a:pt x="1917" y="966"/>
                              </a:cubicBezTo>
                              <a:cubicBezTo>
                                <a:pt x="1917" y="0"/>
                                <a:pt x="1917" y="0"/>
                                <a:pt x="1917" y="0"/>
                              </a:cubicBezTo>
                              <a:cubicBezTo>
                                <a:pt x="763" y="68"/>
                                <a:pt x="39" y="537"/>
                                <a:pt x="39" y="537"/>
                              </a:cubicBezTo>
                              <a:cubicBezTo>
                                <a:pt x="25" y="568"/>
                                <a:pt x="12" y="600"/>
                                <a:pt x="0" y="634"/>
                              </a:cubicBezTo>
                              <a:cubicBezTo>
                                <a:pt x="159" y="711"/>
                                <a:pt x="316" y="796"/>
                                <a:pt x="467" y="890"/>
                              </a:cubicBezTo>
                              <a:cubicBezTo>
                                <a:pt x="467" y="890"/>
                                <a:pt x="463" y="917"/>
                                <a:pt x="456" y="9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8B2A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Полилиния 9"/>
                      <wps:cNvSpPr>
                        <a:spLocks/>
                      </wps:cNvSpPr>
                      <wps:spPr bwMode="auto">
                        <a:xfrm>
                          <a:off x="12540" y="1283134"/>
                          <a:ext cx="2008506" cy="1533343"/>
                        </a:xfrm>
                        <a:custGeom>
                          <a:avLst/>
                          <a:gdLst>
                            <a:gd name="T0" fmla="*/ 668 w 668"/>
                            <a:gd name="T1" fmla="*/ 275 h 607"/>
                            <a:gd name="T2" fmla="*/ 0 w 668"/>
                            <a:gd name="T3" fmla="*/ 0 h 607"/>
                            <a:gd name="T4" fmla="*/ 0 w 668"/>
                            <a:gd name="T5" fmla="*/ 607 h 607"/>
                            <a:gd name="T6" fmla="*/ 576 w 668"/>
                            <a:gd name="T7" fmla="*/ 607 h 607"/>
                            <a:gd name="T8" fmla="*/ 668 w 668"/>
                            <a:gd name="T9" fmla="*/ 275 h 6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8" h="607">
                              <a:moveTo>
                                <a:pt x="668" y="275"/>
                              </a:moveTo>
                              <a:cubicBezTo>
                                <a:pt x="447" y="168"/>
                                <a:pt x="221" y="77"/>
                                <a:pt x="0" y="0"/>
                              </a:cubicBezTo>
                              <a:cubicBezTo>
                                <a:pt x="0" y="607"/>
                                <a:pt x="0" y="607"/>
                                <a:pt x="0" y="607"/>
                              </a:cubicBezTo>
                              <a:cubicBezTo>
                                <a:pt x="576" y="607"/>
                                <a:pt x="576" y="607"/>
                                <a:pt x="576" y="607"/>
                              </a:cubicBezTo>
                              <a:cubicBezTo>
                                <a:pt x="600" y="490"/>
                                <a:pt x="631" y="377"/>
                                <a:pt x="668" y="275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Полилиния 10"/>
                      <wps:cNvSpPr>
                        <a:spLocks/>
                      </wps:cNvSpPr>
                      <wps:spPr bwMode="auto">
                        <a:xfrm>
                          <a:off x="1743367" y="1975525"/>
                          <a:ext cx="1680846" cy="840809"/>
                        </a:xfrm>
                        <a:custGeom>
                          <a:avLst/>
                          <a:gdLst>
                            <a:gd name="T0" fmla="*/ 548 w 559"/>
                            <a:gd name="T1" fmla="*/ 332 h 332"/>
                            <a:gd name="T2" fmla="*/ 559 w 559"/>
                            <a:gd name="T3" fmla="*/ 256 h 332"/>
                            <a:gd name="T4" fmla="*/ 92 w 559"/>
                            <a:gd name="T5" fmla="*/ 0 h 332"/>
                            <a:gd name="T6" fmla="*/ 0 w 559"/>
                            <a:gd name="T7" fmla="*/ 332 h 332"/>
                            <a:gd name="T8" fmla="*/ 548 w 559"/>
                            <a:gd name="T9" fmla="*/ 332 h 3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59" h="332">
                              <a:moveTo>
                                <a:pt x="548" y="332"/>
                              </a:moveTo>
                              <a:cubicBezTo>
                                <a:pt x="555" y="283"/>
                                <a:pt x="559" y="256"/>
                                <a:pt x="559" y="256"/>
                              </a:cubicBezTo>
                              <a:cubicBezTo>
                                <a:pt x="408" y="162"/>
                                <a:pt x="251" y="77"/>
                                <a:pt x="92" y="0"/>
                              </a:cubicBezTo>
                              <a:cubicBezTo>
                                <a:pt x="55" y="102"/>
                                <a:pt x="24" y="215"/>
                                <a:pt x="0" y="332"/>
                              </a:cubicBezTo>
                              <a:lnTo>
                                <a:pt x="548" y="3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8C7B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D28D71" id="Группа 19" o:spid="_x0000_s1026" style="position:absolute;margin-left:1.5pt;margin-top:672pt;width:594pt;height:169.5pt;z-index:-251657216;mso-position-horizontal-relative:page;mso-position-vertical-relative:page;mso-height-relative:margin" coordorigin="125,6198" coordsize="77264,21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">
              <v:shape id="Полилиния 8" o:spid="_x0000_s1027" style="position:absolute;left:19750;top:6198;width:57639;height:21968;visibility:visible;mso-wrap-style:square;v-text-anchor:top" coordsize="1917,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" path="m456,966v1461,,1461,,1461,c1917,,1917,,1917,,763,68,39,537,39,537,25,568,12,600,,634v159,77,316,162,467,256c467,890,463,917,456,966xe" fillcolor="#f8b2a6" stroked="f" strokecolor="#212120">
                <v:shadow color="#8c8682"/>
                <v:path arrowok="t" o:connecttype="custom" o:connectlocs="1371067,2196822;5763895,2196822;5763895,0;117262,1221215;0,1441807;1404141,2023987;1371067,2196822" o:connectangles="0,0,0,0,0,0,0"/>
              </v:shape>
              <v:shape id="Полилиния 9" o:spid="_x0000_s1028" style="position:absolute;left:125;top:12831;width:20085;height:15333;visibility:visible;mso-wrap-style:square;v-text-anchor:top" coordsize="668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" path="m668,275c447,168,221,77,,,,607,,607,,607v576,,576,,576,c600,490,631,377,668,275xe" fillcolor="#d9d9d9" stroked="f" strokecolor="#212120">
                <v:shadow color="#8c8682"/>
                <v:path arrowok="t" o:connecttype="custom" o:connectlocs="2008506,694678;0,0;0,1533343;1731885,1533343;2008506,694678" o:connectangles="0,0,0,0,0"/>
              </v:shape>
              <v:shape id="Полилиния 10" o:spid="_x0000_s1029" style="position:absolute;left:17433;top:19755;width:16809;height:8408;visibility:visible;mso-wrap-style:square;v-text-anchor:top" coordsize="559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" path="m548,332v7,-49,11,-76,11,-76c408,162,251,77,92,,55,102,24,215,,332r548,xe" fillcolor="#f58c7b" stroked="f" strokecolor="#212120">
                <v:shadow color="#8c8682"/>
                <v:path arrowok="t" o:connecttype="custom" o:connectlocs="1647770,840809;1680846,648335;276633,0;0,840809;1647770,840809" o:connectangles="0,0,0,0,0"/>
              </v:shape>
              <w10:wrap anchorx="page" anchory="page"/>
            </v:group>
          </w:pict>
        </mc:Fallback>
      </mc:AlternateContent>
    </w:r>
    <w:r w:rsidRPr="002005EE">
      <w:rPr>
        <w:rFonts w:ascii="Montserrat" w:hAnsi="Montserrat"/>
        <w:color w:val="auto"/>
        <w:sz w:val="18"/>
      </w:rPr>
      <w:t>308033, Белгородская область,</w:t>
    </w:r>
  </w:p>
  <w:p w14:paraId="4ECD2532" w14:textId="77777777" w:rsidR="001D5717" w:rsidRPr="002005EE" w:rsidRDefault="001D5717" w:rsidP="002005EE">
    <w:pPr>
      <w:pStyle w:val="a7"/>
      <w:spacing w:line="276" w:lineRule="auto"/>
      <w:ind w:left="6379"/>
      <w:rPr>
        <w:rFonts w:ascii="Montserrat" w:hAnsi="Montserrat"/>
        <w:color w:val="auto"/>
        <w:sz w:val="18"/>
      </w:rPr>
    </w:pPr>
    <w:r w:rsidRPr="002005EE">
      <w:rPr>
        <w:rFonts w:ascii="Montserrat" w:hAnsi="Montserrat"/>
        <w:color w:val="auto"/>
        <w:sz w:val="18"/>
      </w:rPr>
      <w:t xml:space="preserve">город Белгород, </w:t>
    </w:r>
  </w:p>
  <w:p w14:paraId="2F18CCD3" w14:textId="77777777" w:rsidR="001D5717" w:rsidRPr="002005EE" w:rsidRDefault="001D5717" w:rsidP="002005EE">
    <w:pPr>
      <w:pStyle w:val="a7"/>
      <w:spacing w:line="276" w:lineRule="auto"/>
      <w:ind w:left="6379"/>
      <w:rPr>
        <w:rFonts w:ascii="Montserrat" w:hAnsi="Montserrat"/>
        <w:color w:val="auto"/>
        <w:sz w:val="18"/>
      </w:rPr>
    </w:pPr>
    <w:r w:rsidRPr="002005EE">
      <w:rPr>
        <w:rFonts w:ascii="Montserrat" w:hAnsi="Montserrat"/>
        <w:color w:val="auto"/>
        <w:sz w:val="18"/>
      </w:rPr>
      <w:t>улица Губкина, дом 20, офис 4</w:t>
    </w:r>
  </w:p>
  <w:p w14:paraId="65769670" w14:textId="77777777" w:rsidR="001D5717" w:rsidRPr="002005EE" w:rsidRDefault="00052758" w:rsidP="002005EE">
    <w:pPr>
      <w:pStyle w:val="a7"/>
      <w:spacing w:line="276" w:lineRule="auto"/>
      <w:ind w:left="6379"/>
      <w:rPr>
        <w:rFonts w:ascii="Montserrat" w:hAnsi="Montserrat"/>
        <w:color w:val="auto"/>
        <w:sz w:val="18"/>
      </w:rPr>
    </w:pPr>
    <w:hyperlink r:id="rId1" w:history="1">
      <w:r w:rsidR="001D5717" w:rsidRPr="002005EE">
        <w:rPr>
          <w:rStyle w:val="afff4"/>
          <w:rFonts w:ascii="Montserrat" w:hAnsi="Montserrat"/>
          <w:color w:val="auto"/>
          <w:sz w:val="18"/>
          <w:u w:val="none"/>
        </w:rPr>
        <w:t>8 (800) 302-69-94</w:t>
      </w:r>
    </w:hyperlink>
  </w:p>
  <w:p w14:paraId="11763416" w14:textId="7420272B" w:rsidR="001D5717" w:rsidRPr="00742751" w:rsidRDefault="00052758" w:rsidP="002005EE">
    <w:pPr>
      <w:pStyle w:val="a7"/>
      <w:spacing w:line="276" w:lineRule="auto"/>
      <w:ind w:left="6379"/>
      <w:rPr>
        <w:rFonts w:ascii="Montserrat" w:hAnsi="Montserrat"/>
        <w:color w:val="auto"/>
        <w:sz w:val="18"/>
      </w:rPr>
    </w:pPr>
    <w:hyperlink r:id="rId2" w:history="1">
      <w:r w:rsidR="001D5717" w:rsidRPr="00742751">
        <w:rPr>
          <w:rStyle w:val="afff4"/>
          <w:rFonts w:ascii="Montserrat" w:hAnsi="Montserrat"/>
          <w:color w:val="auto"/>
          <w:sz w:val="18"/>
          <w:u w:val="none"/>
          <w:lang w:val="en-US"/>
        </w:rPr>
        <w:t>ktp</w:t>
      </w:r>
      <w:r w:rsidR="001D5717" w:rsidRPr="00742751">
        <w:rPr>
          <w:rStyle w:val="afff4"/>
          <w:rFonts w:ascii="Montserrat" w:hAnsi="Montserrat"/>
          <w:color w:val="auto"/>
          <w:sz w:val="18"/>
          <w:u w:val="none"/>
        </w:rPr>
        <w:t>@</w:t>
      </w:r>
      <w:r w:rsidR="001D5717" w:rsidRPr="00742751">
        <w:rPr>
          <w:rStyle w:val="afff4"/>
          <w:rFonts w:ascii="Montserrat" w:hAnsi="Montserrat"/>
          <w:color w:val="auto"/>
          <w:sz w:val="18"/>
          <w:u w:val="none"/>
          <w:lang w:val="en-US"/>
        </w:rPr>
        <w:t>bel</w:t>
      </w:r>
      <w:r w:rsidR="001D5717" w:rsidRPr="00742751">
        <w:rPr>
          <w:rStyle w:val="afff4"/>
          <w:rFonts w:ascii="Montserrat" w:hAnsi="Montserrat"/>
          <w:color w:val="auto"/>
          <w:sz w:val="18"/>
          <w:u w:val="none"/>
        </w:rPr>
        <w:t>-</w:t>
      </w:r>
      <w:r w:rsidR="001D5717" w:rsidRPr="00742751">
        <w:rPr>
          <w:rStyle w:val="afff4"/>
          <w:rFonts w:ascii="Montserrat" w:hAnsi="Montserrat"/>
          <w:color w:val="auto"/>
          <w:sz w:val="18"/>
          <w:u w:val="none"/>
          <w:lang w:val="en-US"/>
        </w:rPr>
        <w:t>ktp</w:t>
      </w:r>
      <w:r w:rsidR="001D5717" w:rsidRPr="00742751">
        <w:rPr>
          <w:rStyle w:val="afff4"/>
          <w:rFonts w:ascii="Montserrat" w:hAnsi="Montserrat"/>
          <w:color w:val="auto"/>
          <w:sz w:val="18"/>
          <w:u w:val="none"/>
        </w:rPr>
        <w:t>.</w:t>
      </w:r>
      <w:r w:rsidR="001D5717" w:rsidRPr="00742751">
        <w:rPr>
          <w:rStyle w:val="afff4"/>
          <w:rFonts w:ascii="Montserrat" w:hAnsi="Montserrat"/>
          <w:color w:val="auto"/>
          <w:sz w:val="18"/>
          <w:u w:val="none"/>
          <w:lang w:val="en-US"/>
        </w:rPr>
        <w:t>ru</w:t>
      </w:r>
    </w:hyperlink>
    <w:r w:rsidR="001D5717" w:rsidRPr="00742751">
      <w:rPr>
        <w:rStyle w:val="afff4"/>
        <w:rFonts w:ascii="Montserrat" w:hAnsi="Montserrat"/>
        <w:color w:val="auto"/>
        <w:sz w:val="18"/>
        <w:u w:val="none"/>
      </w:rPr>
      <w:t xml:space="preserve">     </w:t>
    </w:r>
    <w:r w:rsidR="001D5717">
      <w:rPr>
        <w:rStyle w:val="afff4"/>
        <w:rFonts w:ascii="Montserrat" w:hAnsi="Montserrat"/>
        <w:color w:val="auto"/>
        <w:sz w:val="18"/>
        <w:u w:val="none"/>
        <w:lang w:val="en-US"/>
      </w:rPr>
      <w:t>ira</w:t>
    </w:r>
    <w:r w:rsidR="001D5717" w:rsidRPr="00742751">
      <w:rPr>
        <w:rStyle w:val="afff4"/>
        <w:rFonts w:ascii="Montserrat" w:hAnsi="Montserrat"/>
        <w:color w:val="auto"/>
        <w:sz w:val="18"/>
        <w:u w:val="none"/>
      </w:rPr>
      <w:t>.</w:t>
    </w:r>
    <w:r w:rsidR="001D5717">
      <w:rPr>
        <w:rStyle w:val="afff4"/>
        <w:rFonts w:ascii="Montserrat" w:hAnsi="Montserrat"/>
        <w:color w:val="auto"/>
        <w:sz w:val="18"/>
        <w:u w:val="none"/>
        <w:lang w:val="en-US"/>
      </w:rPr>
      <w:t>ktp</w:t>
    </w:r>
    <w:r w:rsidR="001D5717" w:rsidRPr="00742751">
      <w:rPr>
        <w:rStyle w:val="afff4"/>
        <w:rFonts w:ascii="Montserrat" w:hAnsi="Montserrat"/>
        <w:color w:val="auto"/>
        <w:sz w:val="18"/>
        <w:u w:val="none"/>
      </w:rPr>
      <w:t>@</w:t>
    </w:r>
    <w:r w:rsidR="001D5717">
      <w:rPr>
        <w:rStyle w:val="afff4"/>
        <w:rFonts w:ascii="Montserrat" w:hAnsi="Montserrat"/>
        <w:color w:val="auto"/>
        <w:sz w:val="18"/>
        <w:u w:val="none"/>
        <w:lang w:val="en-US"/>
      </w:rPr>
      <w:t>mail</w:t>
    </w:r>
    <w:r w:rsidR="001D5717" w:rsidRPr="00742751">
      <w:rPr>
        <w:rStyle w:val="afff4"/>
        <w:rFonts w:ascii="Montserrat" w:hAnsi="Montserrat"/>
        <w:color w:val="auto"/>
        <w:sz w:val="18"/>
        <w:u w:val="none"/>
      </w:rPr>
      <w:t>.</w:t>
    </w:r>
    <w:r w:rsidR="001D5717">
      <w:rPr>
        <w:rStyle w:val="afff4"/>
        <w:rFonts w:ascii="Montserrat" w:hAnsi="Montserrat"/>
        <w:color w:val="auto"/>
        <w:sz w:val="18"/>
        <w:u w:val="none"/>
        <w:lang w:val="en-US"/>
      </w:rPr>
      <w:t>ru</w:t>
    </w:r>
  </w:p>
  <w:p w14:paraId="7EB8EAF5" w14:textId="77777777" w:rsidR="001D5717" w:rsidRPr="002005EE" w:rsidRDefault="001D5717" w:rsidP="002005EE">
    <w:pPr>
      <w:pStyle w:val="a7"/>
      <w:spacing w:line="276" w:lineRule="auto"/>
      <w:ind w:left="6379"/>
      <w:rPr>
        <w:rFonts w:ascii="Montserrat" w:hAnsi="Montserrat"/>
        <w:color w:val="auto"/>
        <w:sz w:val="18"/>
      </w:rPr>
    </w:pPr>
    <w:r w:rsidRPr="002005EE">
      <w:rPr>
        <w:rFonts w:ascii="Montserrat" w:hAnsi="Montserrat"/>
        <w:color w:val="auto"/>
        <w:sz w:val="18"/>
      </w:rPr>
      <w:t>ИНН/КПП 3123336670/312301001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C407F" w14:textId="77777777" w:rsidR="001D5717" w:rsidRDefault="001D5717" w:rsidP="00936859">
    <w:pPr>
      <w:pStyle w:val="a7"/>
    </w:pPr>
    <w:r>
      <w:rPr>
        <w:lang w:bidi="ru-RU"/>
      </w:rPr>
      <w:t>Ул. Ленина, 54</w:t>
    </w:r>
  </w:p>
  <w:p w14:paraId="57B32DE3" w14:textId="77777777" w:rsidR="001D5717" w:rsidRDefault="001D5717" w:rsidP="00936859">
    <w:pPr>
      <w:pStyle w:val="aa"/>
    </w:pPr>
    <w:r>
      <w:rPr>
        <w:lang w:bidi="ru-RU"/>
      </w:rPr>
      <w:t>Мытищи, Московская область 654321, Россия</w:t>
    </w:r>
  </w:p>
  <w:p w14:paraId="0FF450EF" w14:textId="77777777" w:rsidR="001D5717" w:rsidRDefault="001D5717" w:rsidP="00936859">
    <w:pPr>
      <w:pStyle w:val="a7"/>
    </w:pPr>
    <w:r>
      <w:rPr>
        <w:lang w:bidi="ru-RU"/>
      </w:rPr>
      <w:t>(543) 543-5432  (800) 543-5432</w:t>
    </w:r>
  </w:p>
  <w:p w14:paraId="2AD190C8" w14:textId="77777777" w:rsidR="001D5717" w:rsidRDefault="001D5717" w:rsidP="00936859">
    <w:pPr>
      <w:pStyle w:val="a7"/>
    </w:pPr>
    <w:r>
      <w:rPr>
        <w:lang w:bidi="ru-RU"/>
      </w:rPr>
      <w:t>(543) 543-5433 факс</w:t>
    </w:r>
  </w:p>
  <w:p w14:paraId="44AC05B9" w14:textId="6940D232" w:rsidR="001D5717" w:rsidRPr="008B0076" w:rsidRDefault="001D5717" w:rsidP="00936859">
    <w:pPr>
      <w:pStyle w:val="a7"/>
    </w:pPr>
    <w:r>
      <w:rPr>
        <w:lang w:bidi="ru-RU"/>
      </w:rPr>
      <w:t>www.вашвебсайт.com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787E86D" wp14:editId="266E1C4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324090" cy="2514600"/>
              <wp:effectExtent l="0" t="0" r="0" b="0"/>
              <wp:wrapNone/>
              <wp:docPr id="5" name="Группа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24090" cy="2514600"/>
                        <a:chOff x="12540" y="4878"/>
                        <a:chExt cx="7765212" cy="2812164"/>
                      </a:xfrm>
                    </wpg:grpSpPr>
                    <wps:wsp>
                      <wps:cNvPr id="10" name="Полилиния 8"/>
                      <wps:cNvSpPr>
                        <a:spLocks/>
                      </wps:cNvSpPr>
                      <wps:spPr bwMode="auto">
                        <a:xfrm>
                          <a:off x="2013857" y="4878"/>
                          <a:ext cx="5763895" cy="2811780"/>
                        </a:xfrm>
                        <a:custGeom>
                          <a:avLst/>
                          <a:gdLst>
                            <a:gd name="T0" fmla="*/ 456 w 1917"/>
                            <a:gd name="T1" fmla="*/ 966 h 966"/>
                            <a:gd name="T2" fmla="*/ 1917 w 1917"/>
                            <a:gd name="T3" fmla="*/ 966 h 966"/>
                            <a:gd name="T4" fmla="*/ 1917 w 1917"/>
                            <a:gd name="T5" fmla="*/ 0 h 966"/>
                            <a:gd name="T6" fmla="*/ 39 w 1917"/>
                            <a:gd name="T7" fmla="*/ 537 h 966"/>
                            <a:gd name="T8" fmla="*/ 0 w 1917"/>
                            <a:gd name="T9" fmla="*/ 634 h 966"/>
                            <a:gd name="T10" fmla="*/ 467 w 1917"/>
                            <a:gd name="T11" fmla="*/ 890 h 966"/>
                            <a:gd name="T12" fmla="*/ 456 w 1917"/>
                            <a:gd name="T13" fmla="*/ 966 h 9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17" h="966">
                              <a:moveTo>
                                <a:pt x="456" y="966"/>
                              </a:moveTo>
                              <a:cubicBezTo>
                                <a:pt x="1917" y="966"/>
                                <a:pt x="1917" y="966"/>
                                <a:pt x="1917" y="966"/>
                              </a:cubicBezTo>
                              <a:cubicBezTo>
                                <a:pt x="1917" y="0"/>
                                <a:pt x="1917" y="0"/>
                                <a:pt x="1917" y="0"/>
                              </a:cubicBezTo>
                              <a:cubicBezTo>
                                <a:pt x="763" y="68"/>
                                <a:pt x="39" y="537"/>
                                <a:pt x="39" y="537"/>
                              </a:cubicBezTo>
                              <a:cubicBezTo>
                                <a:pt x="25" y="568"/>
                                <a:pt x="12" y="600"/>
                                <a:pt x="0" y="634"/>
                              </a:cubicBezTo>
                              <a:cubicBezTo>
                                <a:pt x="159" y="711"/>
                                <a:pt x="316" y="796"/>
                                <a:pt x="467" y="890"/>
                              </a:cubicBezTo>
                              <a:cubicBezTo>
                                <a:pt x="467" y="890"/>
                                <a:pt x="463" y="917"/>
                                <a:pt x="456" y="9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1EEE7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Полилиния 9"/>
                      <wps:cNvSpPr>
                        <a:spLocks/>
                      </wps:cNvSpPr>
                      <wps:spPr bwMode="auto">
                        <a:xfrm>
                          <a:off x="12540" y="1049907"/>
                          <a:ext cx="2008505" cy="1766570"/>
                        </a:xfrm>
                        <a:custGeom>
                          <a:avLst/>
                          <a:gdLst>
                            <a:gd name="T0" fmla="*/ 668 w 668"/>
                            <a:gd name="T1" fmla="*/ 275 h 607"/>
                            <a:gd name="T2" fmla="*/ 0 w 668"/>
                            <a:gd name="T3" fmla="*/ 0 h 607"/>
                            <a:gd name="T4" fmla="*/ 0 w 668"/>
                            <a:gd name="T5" fmla="*/ 607 h 607"/>
                            <a:gd name="T6" fmla="*/ 576 w 668"/>
                            <a:gd name="T7" fmla="*/ 607 h 607"/>
                            <a:gd name="T8" fmla="*/ 668 w 668"/>
                            <a:gd name="T9" fmla="*/ 275 h 6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8" h="607">
                              <a:moveTo>
                                <a:pt x="668" y="275"/>
                              </a:moveTo>
                              <a:cubicBezTo>
                                <a:pt x="447" y="168"/>
                                <a:pt x="221" y="77"/>
                                <a:pt x="0" y="0"/>
                              </a:cubicBezTo>
                              <a:cubicBezTo>
                                <a:pt x="0" y="607"/>
                                <a:pt x="0" y="607"/>
                                <a:pt x="0" y="607"/>
                              </a:cubicBezTo>
                              <a:cubicBezTo>
                                <a:pt x="576" y="607"/>
                                <a:pt x="576" y="607"/>
                                <a:pt x="576" y="607"/>
                              </a:cubicBezTo>
                              <a:cubicBezTo>
                                <a:pt x="600" y="490"/>
                                <a:pt x="631" y="377"/>
                                <a:pt x="668" y="2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1EEE7">
                            <a:lumMod val="90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Полилиния 10"/>
                      <wps:cNvSpPr>
                        <a:spLocks/>
                      </wps:cNvSpPr>
                      <wps:spPr bwMode="auto">
                        <a:xfrm>
                          <a:off x="1743367" y="1850572"/>
                          <a:ext cx="1680845" cy="966470"/>
                        </a:xfrm>
                        <a:custGeom>
                          <a:avLst/>
                          <a:gdLst>
                            <a:gd name="T0" fmla="*/ 548 w 559"/>
                            <a:gd name="T1" fmla="*/ 332 h 332"/>
                            <a:gd name="T2" fmla="*/ 559 w 559"/>
                            <a:gd name="T3" fmla="*/ 256 h 332"/>
                            <a:gd name="T4" fmla="*/ 92 w 559"/>
                            <a:gd name="T5" fmla="*/ 0 h 332"/>
                            <a:gd name="T6" fmla="*/ 0 w 559"/>
                            <a:gd name="T7" fmla="*/ 332 h 332"/>
                            <a:gd name="T8" fmla="*/ 548 w 559"/>
                            <a:gd name="T9" fmla="*/ 332 h 3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59" h="332">
                              <a:moveTo>
                                <a:pt x="548" y="332"/>
                              </a:moveTo>
                              <a:cubicBezTo>
                                <a:pt x="555" y="283"/>
                                <a:pt x="559" y="256"/>
                                <a:pt x="559" y="256"/>
                              </a:cubicBezTo>
                              <a:cubicBezTo>
                                <a:pt x="408" y="162"/>
                                <a:pt x="251" y="77"/>
                                <a:pt x="92" y="0"/>
                              </a:cubicBezTo>
                              <a:cubicBezTo>
                                <a:pt x="55" y="102"/>
                                <a:pt x="24" y="215"/>
                                <a:pt x="0" y="332"/>
                              </a:cubicBezTo>
                              <a:lnTo>
                                <a:pt x="548" y="3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EEE7">
                            <a:lumMod val="7500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FE0BF8" id="Группа 5" o:spid="_x0000_s1026" style="position:absolute;margin-left:0;margin-top:0;width:576.7pt;height:198pt;z-index:-251658240;mso-position-horizontal-relative:page;mso-position-vertical-relative:page;mso-height-relative:margin" coordorigin="125,48" coordsize="77652,28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">
              <v:shape id="Полилиния 8" o:spid="_x0000_s1027" style="position:absolute;left:20138;top:48;width:57639;height:28118;visibility:visible;mso-wrap-style:square;v-text-anchor:top" coordsize="1917,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" path="m456,966v1461,,1461,,1461,c1917,,1917,,1917,,763,68,39,537,39,537,25,568,12,600,,634v159,77,316,162,467,256c467,890,463,917,456,966xe" fillcolor="#f1eee7" stroked="f" strokecolor="#212120">
                <v:shadow color="#8c8682"/>
                <v:path arrowok="t" o:connecttype="custom" o:connectlocs="1371067,2811780;5763895,2811780;5763895,0;117262,1563070;0,1845413;1404141,2590563;1371067,2811780" o:connectangles="0,0,0,0,0,0,0"/>
              </v:shape>
              <v:shape id="Полилиния 9" o:spid="_x0000_s1028" style="position:absolute;left:125;top:10499;width:20085;height:17665;visibility:visible;mso-wrap-style:square;v-text-anchor:top" coordsize="668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" path="m668,275c447,168,221,77,,,,607,,607,,607v576,,576,,576,c600,490,631,377,668,275xe" fillcolor="#e0d9c9" stroked="f" strokecolor="#212120">
                <v:shadow color="#8c8682"/>
                <v:path arrowok="t" o:connecttype="custom" o:connectlocs="2008505,800341;0,0;0,1766570;1731885,1766570;2008505,800341" o:connectangles="0,0,0,0,0"/>
              </v:shape>
              <v:shape id="Полилиния 10" o:spid="_x0000_s1029" style="position:absolute;left:17433;top:18505;width:16809;height:9665;visibility:visible;mso-wrap-style:square;v-text-anchor:top" coordsize="559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" path="m548,332v7,-49,11,-76,11,-76c408,162,251,77,92,,55,102,24,215,,332r548,xe" fillcolor="#c6b99c" stroked="f" strokecolor="#212120">
                <v:shadow color="#8c8682"/>
                <v:path arrowok="t" o:connecttype="custom" o:connectlocs="1647769,966470;1680845,745230;276633,0;0,966470;1647769,966470" o:connectangles="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5DA68" w14:textId="77777777" w:rsidR="00052758" w:rsidRDefault="00052758">
      <w:pPr>
        <w:spacing w:after="0"/>
      </w:pPr>
      <w:r>
        <w:separator/>
      </w:r>
    </w:p>
    <w:p w14:paraId="51789329" w14:textId="77777777" w:rsidR="00052758" w:rsidRDefault="00052758"/>
  </w:footnote>
  <w:footnote w:type="continuationSeparator" w:id="0">
    <w:p w14:paraId="6A6900D0" w14:textId="77777777" w:rsidR="00052758" w:rsidRDefault="00052758">
      <w:pPr>
        <w:spacing w:after="0"/>
      </w:pPr>
      <w:r>
        <w:continuationSeparator/>
      </w:r>
    </w:p>
    <w:p w14:paraId="59512492" w14:textId="77777777" w:rsidR="00052758" w:rsidRDefault="000527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3C4BC" w14:textId="6B33092E" w:rsidR="001D5717" w:rsidRDefault="001D5717" w:rsidP="00172D45">
    <w:pPr>
      <w:pStyle w:val="a5"/>
      <w:jc w:val="lef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8B1D239" wp14:editId="7FDA0D09">
          <wp:simplePos x="0" y="0"/>
          <wp:positionH relativeFrom="margin">
            <wp:posOffset>5396865</wp:posOffset>
          </wp:positionH>
          <wp:positionV relativeFrom="paragraph">
            <wp:posOffset>-94615</wp:posOffset>
          </wp:positionV>
          <wp:extent cx="824865" cy="619760"/>
          <wp:effectExtent l="0" t="0" r="0" b="0"/>
          <wp:wrapTopAndBottom/>
          <wp:docPr id="9" name="Рисунок 30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0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865" cy="619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118745" distB="118745" distL="114300" distR="114300" simplePos="0" relativeHeight="251655168" behindDoc="0" locked="0" layoutInCell="0" allowOverlap="1" wp14:anchorId="78DA83AF" wp14:editId="24204EAC">
              <wp:simplePos x="0" y="0"/>
              <wp:positionH relativeFrom="margin">
                <wp:posOffset>3175</wp:posOffset>
              </wp:positionH>
              <wp:positionV relativeFrom="paragraph">
                <wp:posOffset>24765</wp:posOffset>
              </wp:positionV>
              <wp:extent cx="4253865" cy="604520"/>
              <wp:effectExtent l="0" t="0" r="0" b="0"/>
              <wp:wrapSquare wrapText="bothSides"/>
              <wp:docPr id="690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3865" cy="604520"/>
                      </a:xfrm>
                      <a:prstGeom prst="rect">
                        <a:avLst/>
                      </a:prstGeom>
                      <a:noFill/>
                      <a:extLs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73EC7A82" w14:textId="5C2D5E8D" w:rsidR="001D5717" w:rsidRPr="00650C39" w:rsidRDefault="001D5717" w:rsidP="00172D45">
                          <w:pPr>
                            <w:spacing w:after="0" w:line="276" w:lineRule="auto"/>
                            <w:rPr>
                              <w:rFonts w:ascii="Montserrat" w:hAnsi="Montserrat"/>
                              <w:sz w:val="20"/>
                              <w:szCs w:val="20"/>
                            </w:rPr>
                          </w:pPr>
                          <w:r w:rsidRPr="00650C39">
                            <w:rPr>
                              <w:rFonts w:ascii="Montserrat" w:hAnsi="Montserrat"/>
                              <w:sz w:val="20"/>
                              <w:szCs w:val="20"/>
                            </w:rPr>
                            <w:t>Конт. тел.</w:t>
                          </w:r>
                          <w:r>
                            <w:t xml:space="preserve"> </w:t>
                          </w:r>
                          <w:hyperlink r:id="rId3" w:tgtFrame="_blank" w:history="1">
                            <w:r w:rsidRPr="007D1E49">
                              <w:rPr>
                                <w:rStyle w:val="afff4"/>
                                <w:rFonts w:ascii="Montserrat SemiBold" w:hAnsi="Montserrat SemiBold"/>
                                <w:color w:val="auto"/>
                                <w:sz w:val="32"/>
                                <w:szCs w:val="32"/>
                                <w:u w:val="none"/>
                              </w:rPr>
                              <w:t>8 (800) 302-69-94</w:t>
                            </w:r>
                          </w:hyperlink>
                          <w:r>
                            <w:rPr>
                              <w:rStyle w:val="afff4"/>
                              <w:rFonts w:ascii="Montserrat SemiBold" w:hAnsi="Montserrat SemiBold"/>
                              <w:color w:val="auto"/>
                              <w:sz w:val="32"/>
                              <w:szCs w:val="32"/>
                              <w:u w:val="none"/>
                            </w:rPr>
                            <w:t xml:space="preserve"> </w:t>
                          </w:r>
                          <w:r w:rsidRPr="00650C39">
                            <w:rPr>
                              <w:rFonts w:ascii="Montserrat" w:hAnsi="Montserrat"/>
                              <w:sz w:val="20"/>
                              <w:szCs w:val="20"/>
                            </w:rPr>
                            <w:t>Голикова Ирина</w:t>
                          </w:r>
                        </w:p>
                        <w:p w14:paraId="5224B00E" w14:textId="77777777" w:rsidR="001D5717" w:rsidRPr="00717C67" w:rsidRDefault="001D5717" w:rsidP="00172D45">
                          <w:pPr>
                            <w:spacing w:line="276" w:lineRule="auto"/>
                            <w:rPr>
                              <w:rFonts w:ascii="Montserrat" w:hAnsi="Montserrat"/>
                              <w:sz w:val="20"/>
                              <w:szCs w:val="20"/>
                            </w:rPr>
                          </w:pPr>
                          <w:r w:rsidRPr="00717C67">
                            <w:rPr>
                              <w:rFonts w:ascii="Montserrat" w:hAnsi="Montserrat"/>
                              <w:sz w:val="20"/>
                              <w:szCs w:val="20"/>
                            </w:rPr>
                            <w:t>Общество с ограниченной ответственностью «Бел-КТП»</w:t>
                          </w:r>
                        </w:p>
                        <w:p w14:paraId="6482F967" w14:textId="77777777" w:rsidR="001D5717" w:rsidRPr="00172D45" w:rsidRDefault="001D5717" w:rsidP="00172D45">
                          <w:pPr>
                            <w:spacing w:line="276" w:lineRule="auto"/>
                            <w:rPr>
                              <w:rFonts w:ascii="Montserrat" w:hAnsi="Montserrat"/>
                              <w:sz w:val="16"/>
                            </w:rPr>
                          </w:pPr>
                        </w:p>
                        <w:p w14:paraId="0FA6C8FA" w14:textId="77777777" w:rsidR="001D5717" w:rsidRPr="00E52DAE" w:rsidRDefault="001D5717" w:rsidP="00E52DA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DA83A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.25pt;margin-top:1.95pt;width:334.95pt;height:47.6pt;z-index:251655168;visibility:visible;mso-wrap-style:square;mso-width-percent:0;mso-height-percent:0;mso-wrap-distance-left:9pt;mso-wrap-distance-top:9.35pt;mso-wrap-distance-right:9pt;mso-wrap-distance-bottom:9.35pt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" o:allowincell="f" filled="f" stroked="f">
              <v:textbox>
                <w:txbxContent>
                  <w:p w14:paraId="73EC7A82" w14:textId="5C2D5E8D" w:rsidR="001D5717" w:rsidRPr="00650C39" w:rsidRDefault="001D5717" w:rsidP="00172D45">
                    <w:pPr>
                      <w:spacing w:after="0" w:line="276" w:lineRule="auto"/>
                      <w:rPr>
                        <w:rFonts w:ascii="Montserrat" w:hAnsi="Montserrat"/>
                        <w:sz w:val="20"/>
                        <w:szCs w:val="20"/>
                      </w:rPr>
                    </w:pPr>
                    <w:r w:rsidRPr="00650C39">
                      <w:rPr>
                        <w:rFonts w:ascii="Montserrat" w:hAnsi="Montserrat"/>
                        <w:sz w:val="20"/>
                        <w:szCs w:val="20"/>
                      </w:rPr>
                      <w:t>Конт. тел.</w:t>
                    </w:r>
                    <w:r>
                      <w:t xml:space="preserve"> </w:t>
                    </w:r>
                    <w:hyperlink r:id="rId4" w:tgtFrame="_blank" w:history="1">
                      <w:r w:rsidRPr="007D1E49">
                        <w:rPr>
                          <w:rStyle w:val="afff4"/>
                          <w:rFonts w:ascii="Montserrat SemiBold" w:hAnsi="Montserrat SemiBold"/>
                          <w:color w:val="auto"/>
                          <w:sz w:val="32"/>
                          <w:szCs w:val="32"/>
                          <w:u w:val="none"/>
                        </w:rPr>
                        <w:t>8 (800) 302-69-94</w:t>
                      </w:r>
                    </w:hyperlink>
                    <w:r>
                      <w:rPr>
                        <w:rStyle w:val="afff4"/>
                        <w:rFonts w:ascii="Montserrat SemiBold" w:hAnsi="Montserrat SemiBold"/>
                        <w:color w:val="auto"/>
                        <w:sz w:val="32"/>
                        <w:szCs w:val="32"/>
                        <w:u w:val="none"/>
                      </w:rPr>
                      <w:t xml:space="preserve"> </w:t>
                    </w:r>
                    <w:r w:rsidRPr="00650C39">
                      <w:rPr>
                        <w:rFonts w:ascii="Montserrat" w:hAnsi="Montserrat"/>
                        <w:sz w:val="20"/>
                        <w:szCs w:val="20"/>
                      </w:rPr>
                      <w:t>Голикова Ирина</w:t>
                    </w:r>
                  </w:p>
                  <w:p w14:paraId="5224B00E" w14:textId="77777777" w:rsidR="001D5717" w:rsidRPr="00717C67" w:rsidRDefault="001D5717" w:rsidP="00172D45">
                    <w:pPr>
                      <w:spacing w:line="276" w:lineRule="auto"/>
                      <w:rPr>
                        <w:rFonts w:ascii="Montserrat" w:hAnsi="Montserrat"/>
                        <w:sz w:val="20"/>
                        <w:szCs w:val="20"/>
                      </w:rPr>
                    </w:pPr>
                    <w:r w:rsidRPr="00717C67">
                      <w:rPr>
                        <w:rFonts w:ascii="Montserrat" w:hAnsi="Montserrat"/>
                        <w:sz w:val="20"/>
                        <w:szCs w:val="20"/>
                      </w:rPr>
                      <w:t>Общество с ограниченной ответственностью «Бел-КТП»</w:t>
                    </w:r>
                  </w:p>
                  <w:p w14:paraId="6482F967" w14:textId="77777777" w:rsidR="001D5717" w:rsidRPr="00172D45" w:rsidRDefault="001D5717" w:rsidP="00172D45">
                    <w:pPr>
                      <w:spacing w:line="276" w:lineRule="auto"/>
                      <w:rPr>
                        <w:rFonts w:ascii="Montserrat" w:hAnsi="Montserrat"/>
                        <w:sz w:val="16"/>
                      </w:rPr>
                    </w:pPr>
                  </w:p>
                  <w:p w14:paraId="0FA6C8FA" w14:textId="77777777" w:rsidR="001D5717" w:rsidRPr="00E52DAE" w:rsidRDefault="001D5717" w:rsidP="00E52DAE"/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1FACC81" wp14:editId="3E9CACA9">
              <wp:simplePos x="0" y="0"/>
              <wp:positionH relativeFrom="column">
                <wp:posOffset>94615</wp:posOffset>
              </wp:positionH>
              <wp:positionV relativeFrom="paragraph">
                <wp:posOffset>831214</wp:posOffset>
              </wp:positionV>
              <wp:extent cx="6131560" cy="0"/>
              <wp:effectExtent l="0" t="0" r="0" b="0"/>
              <wp:wrapNone/>
              <wp:docPr id="8" name="Прямая соединительная линия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156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E9838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9B033F" id="Прямая соединительная линия 1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65.45pt" to="490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" strokecolor="#e98383" strokeweight="1.5pt"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1B4E" w14:textId="474FD190" w:rsidR="001D5717" w:rsidRPr="00A62C23" w:rsidRDefault="001D5717" w:rsidP="00A62C23">
    <w:pPr>
      <w:pStyle w:val="a5"/>
    </w:pPr>
    <w:r>
      <w:rPr>
        <w:noProof/>
      </w:rPr>
      <mc:AlternateContent>
        <mc:Choice Requires="wpg">
          <w:drawing>
            <wp:inline distT="0" distB="0" distL="0" distR="0" wp14:anchorId="19B6902C" wp14:editId="5A92A84F">
              <wp:extent cx="2057400" cy="1057275"/>
              <wp:effectExtent l="0" t="0" r="0" b="0"/>
              <wp:docPr id="1" name="Группа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7400" cy="1057275"/>
                        <a:chOff x="0" y="0"/>
                        <a:chExt cx="20574" cy="10572"/>
                      </a:xfrm>
                    </wpg:grpSpPr>
                    <wpg:grpSp>
                      <wpg:cNvPr id="2" name="Группа 9"/>
                      <wpg:cNvGrpSpPr>
                        <a:grpSpLocks/>
                      </wpg:cNvGrpSpPr>
                      <wpg:grpSpPr bwMode="auto">
                        <a:xfrm>
                          <a:off x="6191" y="0"/>
                          <a:ext cx="7887" cy="5588"/>
                          <a:chOff x="0" y="0"/>
                          <a:chExt cx="7888" cy="5588"/>
                        </a:xfrm>
                      </wpg:grpSpPr>
                      <wps:wsp>
                        <wps:cNvPr id="3" name="Полилиния 13"/>
                        <wps:cNvSpPr>
                          <a:spLocks/>
                        </wps:cNvSpPr>
                        <wps:spPr bwMode="auto">
                          <a:xfrm>
                            <a:off x="4484" y="326"/>
                            <a:ext cx="3404" cy="4782"/>
                          </a:xfrm>
                          <a:custGeom>
                            <a:avLst/>
                            <a:gdLst>
                              <a:gd name="T0" fmla="*/ 297815 w 144"/>
                              <a:gd name="T1" fmla="*/ 0 h 202"/>
                              <a:gd name="T2" fmla="*/ 0 w 144"/>
                              <a:gd name="T3" fmla="*/ 106520 h 202"/>
                              <a:gd name="T4" fmla="*/ 99272 w 144"/>
                              <a:gd name="T5" fmla="*/ 383471 h 202"/>
                              <a:gd name="T6" fmla="*/ 21273 w 144"/>
                              <a:gd name="T7" fmla="*/ 452117 h 202"/>
                              <a:gd name="T8" fmla="*/ 271815 w 144"/>
                              <a:gd name="T9" fmla="*/ 461585 h 202"/>
                              <a:gd name="T10" fmla="*/ 297815 w 144"/>
                              <a:gd name="T11" fmla="*/ 0 h 202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44" h="202">
                                <a:moveTo>
                                  <a:pt x="126" y="0"/>
                                </a:moveTo>
                                <a:cubicBezTo>
                                  <a:pt x="66" y="7"/>
                                  <a:pt x="23" y="30"/>
                                  <a:pt x="0" y="45"/>
                                </a:cubicBezTo>
                                <a:cubicBezTo>
                                  <a:pt x="14" y="77"/>
                                  <a:pt x="31" y="120"/>
                                  <a:pt x="42" y="162"/>
                                </a:cubicBezTo>
                                <a:cubicBezTo>
                                  <a:pt x="42" y="162"/>
                                  <a:pt x="28" y="177"/>
                                  <a:pt x="9" y="191"/>
                                </a:cubicBezTo>
                                <a:cubicBezTo>
                                  <a:pt x="62" y="202"/>
                                  <a:pt x="115" y="195"/>
                                  <a:pt x="115" y="195"/>
                                </a:cubicBezTo>
                                <a:cubicBezTo>
                                  <a:pt x="144" y="106"/>
                                  <a:pt x="126" y="0"/>
                                  <a:pt x="1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8D2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Полилиния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756" cy="5588"/>
                          </a:xfrm>
                          <a:custGeom>
                            <a:avLst/>
                            <a:gdLst>
                              <a:gd name="T0" fmla="*/ 409360 w 201"/>
                              <a:gd name="T1" fmla="*/ 175217 h 236"/>
                              <a:gd name="T2" fmla="*/ 454319 w 201"/>
                              <a:gd name="T3" fmla="*/ 142068 h 236"/>
                              <a:gd name="T4" fmla="*/ 392796 w 201"/>
                              <a:gd name="T5" fmla="*/ 16575 h 236"/>
                              <a:gd name="T6" fmla="*/ 0 w 201"/>
                              <a:gd name="T7" fmla="*/ 146803 h 236"/>
                              <a:gd name="T8" fmla="*/ 317077 w 201"/>
                              <a:gd name="T9" fmla="*/ 558800 h 236"/>
                              <a:gd name="T10" fmla="*/ 475615 w 201"/>
                              <a:gd name="T11" fmla="*/ 487766 h 236"/>
                              <a:gd name="T12" fmla="*/ 433023 w 201"/>
                              <a:gd name="T13" fmla="*/ 478295 h 236"/>
                              <a:gd name="T14" fmla="*/ 409360 w 201"/>
                              <a:gd name="T15" fmla="*/ 175217 h 2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1" h="236">
                                <a:moveTo>
                                  <a:pt x="173" y="74"/>
                                </a:moveTo>
                                <a:cubicBezTo>
                                  <a:pt x="173" y="74"/>
                                  <a:pt x="180" y="68"/>
                                  <a:pt x="192" y="60"/>
                                </a:cubicBezTo>
                                <a:cubicBezTo>
                                  <a:pt x="178" y="28"/>
                                  <a:pt x="166" y="7"/>
                                  <a:pt x="166" y="7"/>
                                </a:cubicBezTo>
                                <a:cubicBezTo>
                                  <a:pt x="76" y="0"/>
                                  <a:pt x="0" y="62"/>
                                  <a:pt x="0" y="62"/>
                                </a:cubicBezTo>
                                <a:cubicBezTo>
                                  <a:pt x="62" y="183"/>
                                  <a:pt x="134" y="236"/>
                                  <a:pt x="134" y="236"/>
                                </a:cubicBezTo>
                                <a:cubicBezTo>
                                  <a:pt x="157" y="235"/>
                                  <a:pt x="182" y="221"/>
                                  <a:pt x="201" y="206"/>
                                </a:cubicBezTo>
                                <a:cubicBezTo>
                                  <a:pt x="195" y="205"/>
                                  <a:pt x="189" y="204"/>
                                  <a:pt x="183" y="202"/>
                                </a:cubicBezTo>
                                <a:cubicBezTo>
                                  <a:pt x="183" y="202"/>
                                  <a:pt x="162" y="121"/>
                                  <a:pt x="173" y="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7345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Полилиния 15"/>
                        <wps:cNvSpPr>
                          <a:spLocks/>
                        </wps:cNvSpPr>
                        <wps:spPr bwMode="auto">
                          <a:xfrm>
                            <a:off x="3810" y="1415"/>
                            <a:ext cx="1701" cy="3454"/>
                          </a:xfrm>
                          <a:custGeom>
                            <a:avLst/>
                            <a:gdLst>
                              <a:gd name="T0" fmla="*/ 170180 w 72"/>
                              <a:gd name="T1" fmla="*/ 276825 h 146"/>
                              <a:gd name="T2" fmla="*/ 70908 w 72"/>
                              <a:gd name="T3" fmla="*/ 0 h 146"/>
                              <a:gd name="T4" fmla="*/ 26000 w 72"/>
                              <a:gd name="T5" fmla="*/ 33124 h 146"/>
                              <a:gd name="T6" fmla="*/ 49636 w 72"/>
                              <a:gd name="T7" fmla="*/ 335976 h 146"/>
                              <a:gd name="T8" fmla="*/ 92181 w 72"/>
                              <a:gd name="T9" fmla="*/ 345440 h 146"/>
                              <a:gd name="T10" fmla="*/ 170180 w 72"/>
                              <a:gd name="T11" fmla="*/ 276825 h 14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2" h="146">
                                <a:moveTo>
                                  <a:pt x="72" y="117"/>
                                </a:moveTo>
                                <a:cubicBezTo>
                                  <a:pt x="61" y="75"/>
                                  <a:pt x="44" y="32"/>
                                  <a:pt x="30" y="0"/>
                                </a:cubicBezTo>
                                <a:cubicBezTo>
                                  <a:pt x="18" y="8"/>
                                  <a:pt x="11" y="14"/>
                                  <a:pt x="11" y="14"/>
                                </a:cubicBezTo>
                                <a:cubicBezTo>
                                  <a:pt x="0" y="61"/>
                                  <a:pt x="21" y="142"/>
                                  <a:pt x="21" y="142"/>
                                </a:cubicBezTo>
                                <a:cubicBezTo>
                                  <a:pt x="27" y="144"/>
                                  <a:pt x="33" y="145"/>
                                  <a:pt x="39" y="146"/>
                                </a:cubicBezTo>
                                <a:cubicBezTo>
                                  <a:pt x="58" y="132"/>
                                  <a:pt x="72" y="117"/>
                                  <a:pt x="72" y="1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E163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7" name="Надпись 11"/>
                      <wps:cNvSpPr txBox="1">
                        <a:spLocks noChangeArrowheads="1"/>
                      </wps:cNvSpPr>
                      <wps:spPr bwMode="auto">
                        <a:xfrm>
                          <a:off x="0" y="7143"/>
                          <a:ext cx="20574" cy="3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9CF10" w14:textId="77777777" w:rsidR="001D5717" w:rsidRPr="001439FF" w:rsidRDefault="001D5717" w:rsidP="00A62C23">
                            <w:pPr>
                              <w:pStyle w:val="affffff"/>
                              <w:rPr>
                                <w:lang w:val="en"/>
                              </w:rPr>
                            </w:pPr>
                            <w:r w:rsidRPr="001439FF">
                              <w:rPr>
                                <w:lang w:bidi="ru-RU"/>
                              </w:rPr>
                              <w:t>Финансовая консультация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9B6902C" id="Группа 2" o:spid="_x0000_s1027" style="width:162pt;height:83.25pt;mso-position-horizontal-relative:char;mso-position-vertical-relative:line" coordsize="20574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">
              <v:group id="Группа 9" o:spid="_x0000_s1028" style="position:absolute;left:6191;width:7887;height:5588" coordsize="7888,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Полилиния 13" o:spid="_x0000_s1029" style="position:absolute;left:4484;top:326;width:3404;height:4782;visibility:visible;mso-wrap-style:square;v-text-anchor:top" coordsize="14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" path="m126,c66,7,23,30,,45v14,32,31,75,42,117c42,162,28,177,9,191v53,11,106,4,106,4c144,106,126,,126,xe" fillcolor="#f28d2c" stroked="f" strokecolor="#212120">
                  <v:shadow color="#8c8682"/>
                  <v:path arrowok="t" o:connecttype="custom" o:connectlocs="7040016,0;0,2521676;2346680,9078011;502870,10703087;6425405,10927225;7040016,0" o:connectangles="0,0,0,0,0,0"/>
                </v:shape>
                <v:shape id="Полилиния 14" o:spid="_x0000_s1030" style="position:absolute;width:4756;height:5588;visibility:visible;mso-wrap-style:square;v-text-anchor:top" coordsize="201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" path="m173,74v,,7,-6,19,-14c178,28,166,7,166,7,76,,,62,,62,62,183,134,236,134,236v23,-1,48,-15,67,-30c195,205,189,204,183,202v,,-21,-81,-10,-128xe" fillcolor="#e73454" stroked="f" strokecolor="#212120">
                  <v:shadow color="#8c8682"/>
                  <v:path arrowok="t" o:connecttype="custom" o:connectlocs="9686150,4148782;10749956,3363881;9294218,392462;0,3475996;7502578,13231247;11253855,11549307;10246057,11325053;9686150,4148782" o:connectangles="0,0,0,0,0,0,0,0"/>
                </v:shape>
                <v:shape id="Полилиния 15" o:spid="_x0000_s1031" style="position:absolute;left:3810;top:1415;width:1701;height:3454;visibility:visible;mso-wrap-style:square;v-text-anchor:top" coordsize="72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" path="m72,117c61,75,44,32,30,,18,8,11,14,11,14,,61,21,142,21,142v6,2,12,3,18,4c58,132,72,117,72,117xe" fillcolor="#be1634" stroked="f" strokecolor="#212120">
                  <v:shadow color="#8c8682"/>
                  <v:path arrowok="t" o:connecttype="custom" o:connectlocs="4020503,6548997;1675202,0;614250,783632;1172651,7948364;2177776,8172259;4020503,6548997" o:connectangles="0,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 11" o:spid="_x0000_s1032" type="#_x0000_t202" style="position:absolute;top:7143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" filled="f" fillcolor="#fffffe" stroked="f" strokecolor="#212120" insetpen="t">
                <v:textbox inset="2.88pt,2.88pt,2.88pt,2.88pt">
                  <w:txbxContent>
                    <w:p w14:paraId="10C9CF10" w14:textId="77777777" w:rsidR="001D5717" w:rsidRPr="001439FF" w:rsidRDefault="001D5717" w:rsidP="00A62C23">
                      <w:pPr>
                        <w:pStyle w:val="affffff"/>
                        <w:rPr>
                          <w:lang w:val="en"/>
                        </w:rPr>
                      </w:pPr>
                      <w:r w:rsidRPr="001439FF">
                        <w:rPr>
                          <w:lang w:bidi="ru-RU"/>
                        </w:rPr>
                        <w:t>Финансовая консультация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0A545F9"/>
    <w:multiLevelType w:val="hybridMultilevel"/>
    <w:tmpl w:val="2CC6FC0E"/>
    <w:lvl w:ilvl="0" w:tplc="A8766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96"/>
    <w:rsid w:val="000115CE"/>
    <w:rsid w:val="00021901"/>
    <w:rsid w:val="00052758"/>
    <w:rsid w:val="00061B84"/>
    <w:rsid w:val="00072A66"/>
    <w:rsid w:val="00077221"/>
    <w:rsid w:val="000828F4"/>
    <w:rsid w:val="000A114A"/>
    <w:rsid w:val="000C41F2"/>
    <w:rsid w:val="000D17DC"/>
    <w:rsid w:val="000D49E2"/>
    <w:rsid w:val="000D6408"/>
    <w:rsid w:val="000F51EC"/>
    <w:rsid w:val="000F7122"/>
    <w:rsid w:val="001003F0"/>
    <w:rsid w:val="00104996"/>
    <w:rsid w:val="0011046F"/>
    <w:rsid w:val="00146FA7"/>
    <w:rsid w:val="0016118D"/>
    <w:rsid w:val="00165F95"/>
    <w:rsid w:val="00172D45"/>
    <w:rsid w:val="00177783"/>
    <w:rsid w:val="00193C1A"/>
    <w:rsid w:val="001A27D9"/>
    <w:rsid w:val="001B4EEF"/>
    <w:rsid w:val="001B689C"/>
    <w:rsid w:val="001C1127"/>
    <w:rsid w:val="001C2C0B"/>
    <w:rsid w:val="001D5717"/>
    <w:rsid w:val="001E6908"/>
    <w:rsid w:val="001F06AD"/>
    <w:rsid w:val="002005EE"/>
    <w:rsid w:val="00200635"/>
    <w:rsid w:val="0020505D"/>
    <w:rsid w:val="00211AEF"/>
    <w:rsid w:val="00216F43"/>
    <w:rsid w:val="0023654F"/>
    <w:rsid w:val="002370EF"/>
    <w:rsid w:val="00250308"/>
    <w:rsid w:val="00254E0D"/>
    <w:rsid w:val="002574DB"/>
    <w:rsid w:val="002810E3"/>
    <w:rsid w:val="00283073"/>
    <w:rsid w:val="002B0BA7"/>
    <w:rsid w:val="002B34DB"/>
    <w:rsid w:val="002B57B0"/>
    <w:rsid w:val="00315C7E"/>
    <w:rsid w:val="0033311D"/>
    <w:rsid w:val="00334B25"/>
    <w:rsid w:val="00344525"/>
    <w:rsid w:val="00356101"/>
    <w:rsid w:val="00363694"/>
    <w:rsid w:val="00365A02"/>
    <w:rsid w:val="0038000D"/>
    <w:rsid w:val="0038575E"/>
    <w:rsid w:val="00385ACF"/>
    <w:rsid w:val="00390D0A"/>
    <w:rsid w:val="003A33F0"/>
    <w:rsid w:val="003A7E0C"/>
    <w:rsid w:val="003C0606"/>
    <w:rsid w:val="003C370D"/>
    <w:rsid w:val="003C609E"/>
    <w:rsid w:val="003C6902"/>
    <w:rsid w:val="003C6F84"/>
    <w:rsid w:val="003D082F"/>
    <w:rsid w:val="003E6DA2"/>
    <w:rsid w:val="003F6D73"/>
    <w:rsid w:val="004012CF"/>
    <w:rsid w:val="00403114"/>
    <w:rsid w:val="00411F9C"/>
    <w:rsid w:val="00422757"/>
    <w:rsid w:val="00475D96"/>
    <w:rsid w:val="00477474"/>
    <w:rsid w:val="00480B7F"/>
    <w:rsid w:val="004860CC"/>
    <w:rsid w:val="004A1893"/>
    <w:rsid w:val="004B117A"/>
    <w:rsid w:val="004C287B"/>
    <w:rsid w:val="004C4A44"/>
    <w:rsid w:val="004D12D5"/>
    <w:rsid w:val="004D37DA"/>
    <w:rsid w:val="004F71EA"/>
    <w:rsid w:val="005125BB"/>
    <w:rsid w:val="0052206D"/>
    <w:rsid w:val="005264AB"/>
    <w:rsid w:val="00536428"/>
    <w:rsid w:val="00536B6F"/>
    <w:rsid w:val="00537F9C"/>
    <w:rsid w:val="005509B5"/>
    <w:rsid w:val="00572222"/>
    <w:rsid w:val="00575894"/>
    <w:rsid w:val="0057686F"/>
    <w:rsid w:val="00584280"/>
    <w:rsid w:val="00584816"/>
    <w:rsid w:val="005858BA"/>
    <w:rsid w:val="00593338"/>
    <w:rsid w:val="005B0166"/>
    <w:rsid w:val="005D3057"/>
    <w:rsid w:val="005D3DA6"/>
    <w:rsid w:val="005E12D1"/>
    <w:rsid w:val="005E2B5C"/>
    <w:rsid w:val="005F500D"/>
    <w:rsid w:val="005F6CEC"/>
    <w:rsid w:val="00604BFA"/>
    <w:rsid w:val="0061365F"/>
    <w:rsid w:val="00615A1E"/>
    <w:rsid w:val="00624B4D"/>
    <w:rsid w:val="0063702B"/>
    <w:rsid w:val="006379BC"/>
    <w:rsid w:val="00642E91"/>
    <w:rsid w:val="00646923"/>
    <w:rsid w:val="00650C39"/>
    <w:rsid w:val="00653168"/>
    <w:rsid w:val="0066139D"/>
    <w:rsid w:val="00667940"/>
    <w:rsid w:val="006A332B"/>
    <w:rsid w:val="006C6CAD"/>
    <w:rsid w:val="006D0147"/>
    <w:rsid w:val="006D0E58"/>
    <w:rsid w:val="006D59E8"/>
    <w:rsid w:val="006E63A0"/>
    <w:rsid w:val="007027D1"/>
    <w:rsid w:val="007044EC"/>
    <w:rsid w:val="00715206"/>
    <w:rsid w:val="00717A30"/>
    <w:rsid w:val="00717C67"/>
    <w:rsid w:val="00731E18"/>
    <w:rsid w:val="00742751"/>
    <w:rsid w:val="00743C98"/>
    <w:rsid w:val="00744EA9"/>
    <w:rsid w:val="00752FC4"/>
    <w:rsid w:val="00757E9C"/>
    <w:rsid w:val="00787475"/>
    <w:rsid w:val="00794D9C"/>
    <w:rsid w:val="007B4C91"/>
    <w:rsid w:val="007C253C"/>
    <w:rsid w:val="007D1E49"/>
    <w:rsid w:val="007D56D3"/>
    <w:rsid w:val="007D70F7"/>
    <w:rsid w:val="007E047D"/>
    <w:rsid w:val="007E64B5"/>
    <w:rsid w:val="007F3D55"/>
    <w:rsid w:val="00805265"/>
    <w:rsid w:val="00822667"/>
    <w:rsid w:val="00825A96"/>
    <w:rsid w:val="00830C5F"/>
    <w:rsid w:val="00834A33"/>
    <w:rsid w:val="008455F8"/>
    <w:rsid w:val="008468DF"/>
    <w:rsid w:val="0084699C"/>
    <w:rsid w:val="00851B43"/>
    <w:rsid w:val="008726DE"/>
    <w:rsid w:val="00896EE1"/>
    <w:rsid w:val="008A50F6"/>
    <w:rsid w:val="008B0076"/>
    <w:rsid w:val="008B7F2B"/>
    <w:rsid w:val="008C1482"/>
    <w:rsid w:val="008C2737"/>
    <w:rsid w:val="008D0AA7"/>
    <w:rsid w:val="008D7D0C"/>
    <w:rsid w:val="008F5506"/>
    <w:rsid w:val="00906685"/>
    <w:rsid w:val="00907136"/>
    <w:rsid w:val="00912A0A"/>
    <w:rsid w:val="00915FBE"/>
    <w:rsid w:val="00917859"/>
    <w:rsid w:val="00936859"/>
    <w:rsid w:val="009425D9"/>
    <w:rsid w:val="009468D3"/>
    <w:rsid w:val="009521C2"/>
    <w:rsid w:val="00966446"/>
    <w:rsid w:val="0096696F"/>
    <w:rsid w:val="009803A3"/>
    <w:rsid w:val="0099390D"/>
    <w:rsid w:val="009A039F"/>
    <w:rsid w:val="009C0A05"/>
    <w:rsid w:val="009C3055"/>
    <w:rsid w:val="009C5520"/>
    <w:rsid w:val="009D1587"/>
    <w:rsid w:val="009D5C27"/>
    <w:rsid w:val="009F4146"/>
    <w:rsid w:val="009F6FA8"/>
    <w:rsid w:val="00A07FC1"/>
    <w:rsid w:val="00A17117"/>
    <w:rsid w:val="00A316D3"/>
    <w:rsid w:val="00A32A8A"/>
    <w:rsid w:val="00A5578C"/>
    <w:rsid w:val="00A62C23"/>
    <w:rsid w:val="00A75EFA"/>
    <w:rsid w:val="00A763AE"/>
    <w:rsid w:val="00AA2644"/>
    <w:rsid w:val="00AA5D89"/>
    <w:rsid w:val="00AB0D6D"/>
    <w:rsid w:val="00AC1A6E"/>
    <w:rsid w:val="00AC3059"/>
    <w:rsid w:val="00AE0A53"/>
    <w:rsid w:val="00AF0EBC"/>
    <w:rsid w:val="00B338A0"/>
    <w:rsid w:val="00B608E1"/>
    <w:rsid w:val="00B63133"/>
    <w:rsid w:val="00B660FA"/>
    <w:rsid w:val="00B75153"/>
    <w:rsid w:val="00B766DD"/>
    <w:rsid w:val="00B76867"/>
    <w:rsid w:val="00B7767C"/>
    <w:rsid w:val="00B97C03"/>
    <w:rsid w:val="00BA551F"/>
    <w:rsid w:val="00BA7957"/>
    <w:rsid w:val="00BC0F0A"/>
    <w:rsid w:val="00BC1D84"/>
    <w:rsid w:val="00BC3C44"/>
    <w:rsid w:val="00BD5972"/>
    <w:rsid w:val="00C11980"/>
    <w:rsid w:val="00C243EC"/>
    <w:rsid w:val="00C27194"/>
    <w:rsid w:val="00C31287"/>
    <w:rsid w:val="00C33FA2"/>
    <w:rsid w:val="00C37964"/>
    <w:rsid w:val="00C47873"/>
    <w:rsid w:val="00C677B8"/>
    <w:rsid w:val="00C8389D"/>
    <w:rsid w:val="00C948EA"/>
    <w:rsid w:val="00C958D4"/>
    <w:rsid w:val="00C979D3"/>
    <w:rsid w:val="00CA2723"/>
    <w:rsid w:val="00CA57DF"/>
    <w:rsid w:val="00CB0809"/>
    <w:rsid w:val="00CB5AF4"/>
    <w:rsid w:val="00CC064D"/>
    <w:rsid w:val="00CC46DC"/>
    <w:rsid w:val="00CE0951"/>
    <w:rsid w:val="00CE3B52"/>
    <w:rsid w:val="00CF0C52"/>
    <w:rsid w:val="00D04123"/>
    <w:rsid w:val="00D06525"/>
    <w:rsid w:val="00D149F1"/>
    <w:rsid w:val="00D2560C"/>
    <w:rsid w:val="00D36106"/>
    <w:rsid w:val="00D66793"/>
    <w:rsid w:val="00D72D81"/>
    <w:rsid w:val="00D76F5F"/>
    <w:rsid w:val="00D95210"/>
    <w:rsid w:val="00DA280E"/>
    <w:rsid w:val="00DA43C6"/>
    <w:rsid w:val="00DB1117"/>
    <w:rsid w:val="00DC3BBC"/>
    <w:rsid w:val="00DC7840"/>
    <w:rsid w:val="00DF12F0"/>
    <w:rsid w:val="00DF4528"/>
    <w:rsid w:val="00E073C9"/>
    <w:rsid w:val="00E52DAE"/>
    <w:rsid w:val="00E5646A"/>
    <w:rsid w:val="00E62294"/>
    <w:rsid w:val="00E63A04"/>
    <w:rsid w:val="00E64688"/>
    <w:rsid w:val="00E70EC4"/>
    <w:rsid w:val="00E77F1F"/>
    <w:rsid w:val="00E8025F"/>
    <w:rsid w:val="00E94398"/>
    <w:rsid w:val="00E96E09"/>
    <w:rsid w:val="00EA139C"/>
    <w:rsid w:val="00EE666C"/>
    <w:rsid w:val="00F25D3A"/>
    <w:rsid w:val="00F324C2"/>
    <w:rsid w:val="00F51513"/>
    <w:rsid w:val="00F522A5"/>
    <w:rsid w:val="00F708BC"/>
    <w:rsid w:val="00F70C97"/>
    <w:rsid w:val="00F71D73"/>
    <w:rsid w:val="00F7204C"/>
    <w:rsid w:val="00F763B1"/>
    <w:rsid w:val="00F80A1E"/>
    <w:rsid w:val="00F83A4C"/>
    <w:rsid w:val="00FA402E"/>
    <w:rsid w:val="00FA68B5"/>
    <w:rsid w:val="00FB49C2"/>
    <w:rsid w:val="00FE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29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1">
    <w:name w:val="Normal"/>
    <w:qFormat/>
    <w:rsid w:val="00A316D3"/>
    <w:pPr>
      <w:spacing w:after="360" w:line="312" w:lineRule="auto"/>
    </w:pPr>
    <w:rPr>
      <w:color w:val="212120"/>
      <w:sz w:val="24"/>
      <w:szCs w:val="24"/>
      <w:lang w:eastAsia="en-US"/>
    </w:rPr>
  </w:style>
  <w:style w:type="paragraph" w:styleId="1">
    <w:name w:val="heading 1"/>
    <w:basedOn w:val="a1"/>
    <w:next w:val="a1"/>
    <w:link w:val="10"/>
    <w:uiPriority w:val="9"/>
    <w:semiHidden/>
    <w:rsid w:val="000F51EC"/>
    <w:pPr>
      <w:keepNext/>
      <w:keepLines/>
      <w:spacing w:before="480" w:after="0"/>
      <w:outlineLvl w:val="0"/>
    </w:pPr>
    <w:rPr>
      <w:rFonts w:ascii="Arial" w:eastAsia="SimHei" w:hAnsi="Arial"/>
      <w:b/>
      <w:bCs/>
      <w:color w:val="004E6A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pPr>
      <w:keepNext/>
      <w:keepLines/>
      <w:spacing w:before="200" w:after="0"/>
      <w:outlineLvl w:val="1"/>
    </w:pPr>
    <w:rPr>
      <w:rFonts w:ascii="Arial" w:eastAsia="SimHei" w:hAnsi="Arial"/>
      <w:b/>
      <w:bCs/>
      <w:color w:val="424240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="Arial" w:eastAsia="SimHei" w:hAnsi="Arial"/>
      <w:color w:val="7D0F22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="Arial" w:eastAsia="SimHei" w:hAnsi="Arial"/>
      <w:i/>
      <w:iCs/>
      <w:color w:val="BD1633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="Arial" w:eastAsia="SimHei" w:hAnsi="Arial"/>
      <w:color w:val="BD1633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="Arial" w:eastAsia="SimHei" w:hAnsi="Arial"/>
      <w:color w:val="7D0F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="Arial" w:eastAsia="SimHei" w:hAnsi="Arial"/>
      <w:i/>
      <w:iCs/>
      <w:color w:val="7D0F22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="Arial" w:eastAsia="SimHei" w:hAnsi="Arial"/>
      <w:color w:val="43434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="Arial" w:eastAsia="SimHei" w:hAnsi="Arial"/>
      <w:i/>
      <w:iCs/>
      <w:color w:val="43434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4F71EA"/>
    <w:pPr>
      <w:spacing w:after="0"/>
      <w:contextualSpacing/>
      <w:jc w:val="right"/>
    </w:pPr>
    <w:rPr>
      <w:color w:val="E73454"/>
      <w:spacing w:val="30"/>
      <w:sz w:val="32"/>
    </w:rPr>
  </w:style>
  <w:style w:type="character" w:customStyle="1" w:styleId="a6">
    <w:name w:val="Верхний колонтитул Знак"/>
    <w:link w:val="a5"/>
    <w:uiPriority w:val="99"/>
    <w:rsid w:val="004F71EA"/>
    <w:rPr>
      <w:color w:val="E73454"/>
      <w:spacing w:val="30"/>
      <w:sz w:val="32"/>
      <w:lang w:val="en-AU"/>
    </w:rPr>
  </w:style>
  <w:style w:type="paragraph" w:styleId="a7">
    <w:name w:val="footer"/>
    <w:basedOn w:val="a1"/>
    <w:link w:val="a8"/>
    <w:uiPriority w:val="99"/>
    <w:rsid w:val="00E073C9"/>
    <w:pPr>
      <w:spacing w:after="0" w:line="280" w:lineRule="exact"/>
      <w:ind w:left="6480"/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E073C9"/>
    <w:rPr>
      <w:sz w:val="20"/>
    </w:rPr>
  </w:style>
  <w:style w:type="character" w:styleId="a9">
    <w:name w:val="Placeholder Text"/>
    <w:uiPriority w:val="99"/>
    <w:semiHidden/>
    <w:rsid w:val="00912A0A"/>
    <w:rPr>
      <w:color w:val="2E74B5"/>
      <w:sz w:val="22"/>
    </w:rPr>
  </w:style>
  <w:style w:type="paragraph" w:customStyle="1" w:styleId="aa">
    <w:name w:val="Контактные данные"/>
    <w:basedOn w:val="a1"/>
    <w:uiPriority w:val="3"/>
    <w:qFormat/>
    <w:rsid w:val="00E073C9"/>
    <w:pPr>
      <w:spacing w:after="80" w:line="280" w:lineRule="exact"/>
      <w:ind w:left="6480"/>
      <w:contextualSpacing/>
    </w:pPr>
    <w:rPr>
      <w:sz w:val="20"/>
      <w:szCs w:val="18"/>
    </w:rPr>
  </w:style>
  <w:style w:type="paragraph" w:styleId="ab">
    <w:name w:val="Date"/>
    <w:basedOn w:val="a1"/>
    <w:next w:val="ac"/>
    <w:link w:val="ad"/>
    <w:uiPriority w:val="4"/>
    <w:unhideWhenUsed/>
    <w:qFormat/>
    <w:pPr>
      <w:spacing w:before="720" w:after="960"/>
    </w:pPr>
  </w:style>
  <w:style w:type="character" w:customStyle="1" w:styleId="ad">
    <w:name w:val="Дата Знак"/>
    <w:basedOn w:val="a2"/>
    <w:link w:val="ab"/>
    <w:uiPriority w:val="4"/>
    <w:rsid w:val="00752FC4"/>
  </w:style>
  <w:style w:type="paragraph" w:styleId="ae">
    <w:name w:val="Closing"/>
    <w:basedOn w:val="a1"/>
    <w:next w:val="af"/>
    <w:link w:val="af0"/>
    <w:uiPriority w:val="6"/>
    <w:unhideWhenUsed/>
    <w:qFormat/>
    <w:rsid w:val="00254E0D"/>
    <w:pPr>
      <w:spacing w:after="960"/>
    </w:pPr>
  </w:style>
  <w:style w:type="character" w:customStyle="1" w:styleId="af0">
    <w:name w:val="Прощание Знак"/>
    <w:link w:val="ae"/>
    <w:uiPriority w:val="6"/>
    <w:rsid w:val="00254E0D"/>
    <w:rPr>
      <w:color w:val="auto"/>
    </w:rPr>
  </w:style>
  <w:style w:type="character" w:customStyle="1" w:styleId="10">
    <w:name w:val="Заголовок 1 Знак"/>
    <w:link w:val="1"/>
    <w:uiPriority w:val="9"/>
    <w:semiHidden/>
    <w:rsid w:val="00254E0D"/>
    <w:rPr>
      <w:rFonts w:ascii="Arial" w:eastAsia="SimHei" w:hAnsi="Arial" w:cs="Times New Roman"/>
      <w:b/>
      <w:bCs/>
      <w:color w:val="004E6A"/>
      <w:sz w:val="28"/>
      <w:szCs w:val="28"/>
    </w:rPr>
  </w:style>
  <w:style w:type="character" w:customStyle="1" w:styleId="22">
    <w:name w:val="Заголовок 2 Знак"/>
    <w:link w:val="21"/>
    <w:uiPriority w:val="9"/>
    <w:semiHidden/>
    <w:rsid w:val="00254E0D"/>
    <w:rPr>
      <w:rFonts w:ascii="Arial" w:eastAsia="SimHei" w:hAnsi="Arial" w:cs="Times New Roman"/>
      <w:b/>
      <w:bCs/>
      <w:color w:val="424240"/>
      <w:sz w:val="26"/>
      <w:szCs w:val="26"/>
    </w:rPr>
  </w:style>
  <w:style w:type="table" w:styleId="af1">
    <w:name w:val="Table Grid"/>
    <w:basedOn w:val="a3"/>
    <w:uiPriority w:val="59"/>
    <w:rsid w:val="0051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572222"/>
    <w:pPr>
      <w:spacing w:after="0"/>
    </w:pPr>
    <w:rPr>
      <w:rFonts w:ascii="Segoe UI" w:hAnsi="Segoe UI" w:cs="Segoe UI"/>
      <w:szCs w:val="18"/>
    </w:rPr>
  </w:style>
  <w:style w:type="character" w:customStyle="1" w:styleId="af3">
    <w:name w:val="Текст выноски Знак"/>
    <w:link w:val="af2"/>
    <w:uiPriority w:val="99"/>
    <w:semiHidden/>
    <w:rsid w:val="00572222"/>
    <w:rPr>
      <w:rFonts w:ascii="Segoe UI" w:hAnsi="Segoe UI" w:cs="Segoe UI"/>
      <w:kern w:val="16"/>
      <w:sz w:val="22"/>
      <w:szCs w:val="18"/>
    </w:rPr>
  </w:style>
  <w:style w:type="paragraph" w:styleId="af4">
    <w:name w:val="Bibliography"/>
    <w:basedOn w:val="a1"/>
    <w:next w:val="a1"/>
    <w:uiPriority w:val="37"/>
    <w:semiHidden/>
    <w:unhideWhenUsed/>
    <w:rsid w:val="00572222"/>
  </w:style>
  <w:style w:type="paragraph" w:styleId="af5">
    <w:name w:val="Block Text"/>
    <w:basedOn w:val="a1"/>
    <w:uiPriority w:val="99"/>
    <w:semiHidden/>
    <w:unhideWhenUsed/>
    <w:rsid w:val="000F51EC"/>
    <w:pPr>
      <w:pBdr>
        <w:top w:val="single" w:sz="2" w:space="10" w:color="E73454" w:frame="1"/>
        <w:left w:val="single" w:sz="2" w:space="10" w:color="E73454" w:frame="1"/>
        <w:bottom w:val="single" w:sz="2" w:space="10" w:color="E73454" w:frame="1"/>
        <w:right w:val="single" w:sz="2" w:space="10" w:color="E73454" w:frame="1"/>
      </w:pBdr>
      <w:ind w:left="1152" w:right="1152"/>
    </w:pPr>
    <w:rPr>
      <w:rFonts w:eastAsia="SimSun"/>
      <w:i/>
      <w:iCs/>
      <w:color w:val="BD1633"/>
    </w:rPr>
  </w:style>
  <w:style w:type="paragraph" w:styleId="af6">
    <w:name w:val="Body Text"/>
    <w:basedOn w:val="a1"/>
    <w:link w:val="af7"/>
    <w:uiPriority w:val="99"/>
    <w:semiHidden/>
    <w:unhideWhenUsed/>
    <w:rsid w:val="00572222"/>
    <w:pPr>
      <w:spacing w:after="120"/>
    </w:pPr>
  </w:style>
  <w:style w:type="character" w:customStyle="1" w:styleId="af7">
    <w:name w:val="Основной текст Знак"/>
    <w:link w:val="af6"/>
    <w:uiPriority w:val="99"/>
    <w:semiHidden/>
    <w:rsid w:val="00572222"/>
    <w:rPr>
      <w:kern w:val="16"/>
      <w:sz w:val="22"/>
    </w:rPr>
  </w:style>
  <w:style w:type="paragraph" w:styleId="23">
    <w:name w:val="Body Text 2"/>
    <w:basedOn w:val="a1"/>
    <w:link w:val="24"/>
    <w:uiPriority w:val="99"/>
    <w:semiHidden/>
    <w:unhideWhenUsed/>
    <w:rsid w:val="00572222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572222"/>
    <w:rPr>
      <w:kern w:val="16"/>
      <w:sz w:val="22"/>
    </w:rPr>
  </w:style>
  <w:style w:type="paragraph" w:styleId="33">
    <w:name w:val="Body Text 3"/>
    <w:basedOn w:val="a1"/>
    <w:link w:val="34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4">
    <w:name w:val="Основной текст 3 Знак"/>
    <w:link w:val="33"/>
    <w:uiPriority w:val="99"/>
    <w:semiHidden/>
    <w:rsid w:val="00572222"/>
    <w:rPr>
      <w:kern w:val="16"/>
      <w:sz w:val="22"/>
      <w:szCs w:val="16"/>
    </w:rPr>
  </w:style>
  <w:style w:type="paragraph" w:styleId="af8">
    <w:name w:val="Body Text First Indent"/>
    <w:basedOn w:val="af6"/>
    <w:link w:val="af9"/>
    <w:uiPriority w:val="99"/>
    <w:semiHidden/>
    <w:unhideWhenUsed/>
    <w:rsid w:val="00572222"/>
    <w:pPr>
      <w:spacing w:after="300"/>
      <w:ind w:firstLine="360"/>
    </w:pPr>
  </w:style>
  <w:style w:type="character" w:customStyle="1" w:styleId="af9">
    <w:name w:val="Красная строка Знак"/>
    <w:link w:val="af8"/>
    <w:uiPriority w:val="99"/>
    <w:semiHidden/>
    <w:rsid w:val="00572222"/>
    <w:rPr>
      <w:kern w:val="16"/>
      <w:sz w:val="22"/>
    </w:rPr>
  </w:style>
  <w:style w:type="paragraph" w:styleId="afa">
    <w:name w:val="Body Text Indent"/>
    <w:basedOn w:val="a1"/>
    <w:link w:val="afb"/>
    <w:uiPriority w:val="99"/>
    <w:semiHidden/>
    <w:unhideWhenUsed/>
    <w:rsid w:val="00572222"/>
    <w:pPr>
      <w:spacing w:after="120"/>
      <w:ind w:left="360"/>
    </w:pPr>
  </w:style>
  <w:style w:type="character" w:customStyle="1" w:styleId="afb">
    <w:name w:val="Основной текст с отступом Знак"/>
    <w:link w:val="afa"/>
    <w:uiPriority w:val="99"/>
    <w:semiHidden/>
    <w:rsid w:val="00572222"/>
    <w:rPr>
      <w:kern w:val="16"/>
      <w:sz w:val="22"/>
    </w:rPr>
  </w:style>
  <w:style w:type="paragraph" w:styleId="25">
    <w:name w:val="Body Text First Indent 2"/>
    <w:basedOn w:val="afa"/>
    <w:link w:val="26"/>
    <w:uiPriority w:val="99"/>
    <w:semiHidden/>
    <w:unhideWhenUsed/>
    <w:rsid w:val="00572222"/>
    <w:pPr>
      <w:spacing w:after="300"/>
      <w:ind w:firstLine="360"/>
    </w:pPr>
  </w:style>
  <w:style w:type="character" w:customStyle="1" w:styleId="26">
    <w:name w:val="Красная строка 2 Знак"/>
    <w:link w:val="25"/>
    <w:uiPriority w:val="99"/>
    <w:semiHidden/>
    <w:rsid w:val="00572222"/>
    <w:rPr>
      <w:kern w:val="16"/>
      <w:sz w:val="22"/>
    </w:rPr>
  </w:style>
  <w:style w:type="paragraph" w:styleId="27">
    <w:name w:val="Body Text Indent 2"/>
    <w:basedOn w:val="a1"/>
    <w:link w:val="28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8">
    <w:name w:val="Основной текст с отступом 2 Знак"/>
    <w:link w:val="27"/>
    <w:uiPriority w:val="99"/>
    <w:semiHidden/>
    <w:rsid w:val="00572222"/>
    <w:rPr>
      <w:kern w:val="16"/>
      <w:sz w:val="22"/>
    </w:rPr>
  </w:style>
  <w:style w:type="paragraph" w:styleId="35">
    <w:name w:val="Body Text Indent 3"/>
    <w:basedOn w:val="a1"/>
    <w:link w:val="36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rsid w:val="00572222"/>
    <w:rPr>
      <w:kern w:val="16"/>
      <w:sz w:val="22"/>
      <w:szCs w:val="16"/>
    </w:rPr>
  </w:style>
  <w:style w:type="character" w:styleId="afc">
    <w:name w:val="Book Title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d">
    <w:name w:val="caption"/>
    <w:basedOn w:val="a1"/>
    <w:next w:val="a1"/>
    <w:uiPriority w:val="35"/>
    <w:semiHidden/>
    <w:unhideWhenUsed/>
    <w:qFormat/>
    <w:rsid w:val="00572222"/>
    <w:pPr>
      <w:spacing w:after="200"/>
    </w:pPr>
    <w:rPr>
      <w:i/>
      <w:iCs/>
      <w:color w:val="000000"/>
      <w:szCs w:val="18"/>
    </w:rPr>
  </w:style>
  <w:style w:type="table" w:styleId="afe">
    <w:name w:val="Colorful Grid"/>
    <w:basedOn w:val="a3"/>
    <w:uiPriority w:val="73"/>
    <w:semiHidden/>
    <w:unhideWhenUsed/>
    <w:rsid w:val="00572222"/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3D3D1"/>
    </w:tcPr>
    <w:tblStylePr w:type="firstRow">
      <w:rPr>
        <w:b/>
        <w:bCs/>
      </w:rPr>
      <w:tblPr/>
      <w:tcPr>
        <w:shd w:val="clear" w:color="auto" w:fill="A7A7A4"/>
      </w:tcPr>
    </w:tblStylePr>
    <w:tblStylePr w:type="lastRow">
      <w:rPr>
        <w:b/>
        <w:bCs/>
        <w:color w:val="212120"/>
      </w:rPr>
      <w:tblPr/>
      <w:tcPr>
        <w:shd w:val="clear" w:color="auto" w:fill="A7A7A4"/>
      </w:tcPr>
    </w:tblStylePr>
    <w:tblStylePr w:type="firstCol">
      <w:rPr>
        <w:color w:val="FFFFFF"/>
      </w:rPr>
      <w:tblPr/>
      <w:tcPr>
        <w:shd w:val="clear" w:color="auto" w:fill="181818"/>
      </w:tcPr>
    </w:tblStylePr>
    <w:tblStylePr w:type="lastCol">
      <w:rPr>
        <w:color w:val="FFFFFF"/>
      </w:rPr>
      <w:tblPr/>
      <w:tcPr>
        <w:shd w:val="clear" w:color="auto" w:fill="181818"/>
      </w:tcPr>
    </w:tblStylePr>
    <w:tblStylePr w:type="band1Vert">
      <w:tblPr/>
      <w:tcPr>
        <w:shd w:val="clear" w:color="auto" w:fill="91918E"/>
      </w:tcPr>
    </w:tblStylePr>
    <w:tblStylePr w:type="band1Horz">
      <w:tblPr/>
      <w:tcPr>
        <w:shd w:val="clear" w:color="auto" w:fill="91918E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D6DC"/>
    </w:tcPr>
    <w:tblStylePr w:type="firstRow">
      <w:rPr>
        <w:b/>
        <w:bCs/>
      </w:rPr>
      <w:tblPr/>
      <w:tcPr>
        <w:shd w:val="clear" w:color="auto" w:fill="F5ADBA"/>
      </w:tcPr>
    </w:tblStylePr>
    <w:tblStylePr w:type="lastRow">
      <w:rPr>
        <w:b/>
        <w:bCs/>
        <w:color w:val="212120"/>
      </w:rPr>
      <w:tblPr/>
      <w:tcPr>
        <w:shd w:val="clear" w:color="auto" w:fill="F5ADBA"/>
      </w:tcPr>
    </w:tblStylePr>
    <w:tblStylePr w:type="firstCol">
      <w:rPr>
        <w:color w:val="FFFFFF"/>
      </w:rPr>
      <w:tblPr/>
      <w:tcPr>
        <w:shd w:val="clear" w:color="auto" w:fill="BD1633"/>
      </w:tcPr>
    </w:tblStylePr>
    <w:tblStylePr w:type="lastCol">
      <w:rPr>
        <w:color w:val="FFFFFF"/>
      </w:rPr>
      <w:tblPr/>
      <w:tcPr>
        <w:shd w:val="clear" w:color="auto" w:fill="BD1633"/>
      </w:tcPr>
    </w:tblStylePr>
    <w:tblStylePr w:type="band1Vert">
      <w:tblPr/>
      <w:tcPr>
        <w:shd w:val="clear" w:color="auto" w:fill="F399A9"/>
      </w:tcPr>
    </w:tblStylePr>
    <w:tblStylePr w:type="band1Horz">
      <w:tblPr/>
      <w:tcPr>
        <w:shd w:val="clear" w:color="auto" w:fill="F399A9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3EFFF"/>
    </w:tcPr>
    <w:tblStylePr w:type="firstRow">
      <w:rPr>
        <w:b/>
        <w:bCs/>
      </w:rPr>
      <w:tblPr/>
      <w:tcPr>
        <w:shd w:val="clear" w:color="auto" w:fill="88DFFF"/>
      </w:tcPr>
    </w:tblStylePr>
    <w:tblStylePr w:type="lastRow">
      <w:rPr>
        <w:b/>
        <w:bCs/>
        <w:color w:val="212120"/>
      </w:rPr>
      <w:tblPr/>
      <w:tcPr>
        <w:shd w:val="clear" w:color="auto" w:fill="88DFFF"/>
      </w:tcPr>
    </w:tblStylePr>
    <w:tblStylePr w:type="firstCol">
      <w:rPr>
        <w:color w:val="FFFFFF"/>
      </w:rPr>
      <w:tblPr/>
      <w:tcPr>
        <w:shd w:val="clear" w:color="auto" w:fill="00749F"/>
      </w:tcPr>
    </w:tblStylePr>
    <w:tblStylePr w:type="lastCol">
      <w:rPr>
        <w:color w:val="FFFFFF"/>
      </w:rPr>
      <w:tblPr/>
      <w:tcPr>
        <w:shd w:val="clear" w:color="auto" w:fill="00749F"/>
      </w:tcPr>
    </w:tblStylePr>
    <w:tblStylePr w:type="band1Vert">
      <w:tblPr/>
      <w:tcPr>
        <w:shd w:val="clear" w:color="auto" w:fill="6BD7FF"/>
      </w:tcPr>
    </w:tblStylePr>
    <w:tblStylePr w:type="band1Horz">
      <w:tblPr/>
      <w:tcPr>
        <w:shd w:val="clear" w:color="auto" w:fill="6BD7F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FBFA"/>
    </w:tcPr>
    <w:tblStylePr w:type="firstRow">
      <w:rPr>
        <w:b/>
        <w:bCs/>
      </w:rPr>
      <w:tblPr/>
      <w:tcPr>
        <w:shd w:val="clear" w:color="auto" w:fill="F9F8F5"/>
      </w:tcPr>
    </w:tblStylePr>
    <w:tblStylePr w:type="lastRow">
      <w:rPr>
        <w:b/>
        <w:bCs/>
        <w:color w:val="212120"/>
      </w:rPr>
      <w:tblPr/>
      <w:tcPr>
        <w:shd w:val="clear" w:color="auto" w:fill="F9F8F5"/>
      </w:tcPr>
    </w:tblStylePr>
    <w:tblStylePr w:type="firstCol">
      <w:rPr>
        <w:color w:val="FFFFFF"/>
      </w:rPr>
      <w:tblPr/>
      <w:tcPr>
        <w:shd w:val="clear" w:color="auto" w:fill="C5B89C"/>
      </w:tcPr>
    </w:tblStylePr>
    <w:tblStylePr w:type="lastCol">
      <w:rPr>
        <w:color w:val="FFFFFF"/>
      </w:rPr>
      <w:tblPr/>
      <w:tcPr>
        <w:shd w:val="clear" w:color="auto" w:fill="C5B89C"/>
      </w:tcPr>
    </w:tblStylePr>
    <w:tblStylePr w:type="band1Vert">
      <w:tblPr/>
      <w:tcPr>
        <w:shd w:val="clear" w:color="auto" w:fill="F8F6F3"/>
      </w:tcPr>
    </w:tblStylePr>
    <w:tblStylePr w:type="band1Horz">
      <w:tblPr/>
      <w:tcPr>
        <w:shd w:val="clear" w:color="auto" w:fill="F8F6F3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7D4"/>
    </w:tcPr>
    <w:tblStylePr w:type="firstRow">
      <w:rPr>
        <w:b/>
        <w:bCs/>
      </w:rPr>
      <w:tblPr/>
      <w:tcPr>
        <w:shd w:val="clear" w:color="auto" w:fill="F9D1AA"/>
      </w:tcPr>
    </w:tblStylePr>
    <w:tblStylePr w:type="lastRow">
      <w:rPr>
        <w:b/>
        <w:bCs/>
        <w:color w:val="212120"/>
      </w:rPr>
      <w:tblPr/>
      <w:tcPr>
        <w:shd w:val="clear" w:color="auto" w:fill="F9D1AA"/>
      </w:tcPr>
    </w:tblStylePr>
    <w:tblStylePr w:type="firstCol">
      <w:rPr>
        <w:color w:val="FFFFFF"/>
      </w:rPr>
      <w:tblPr/>
      <w:tcPr>
        <w:shd w:val="clear" w:color="auto" w:fill="C9680C"/>
      </w:tcPr>
    </w:tblStylePr>
    <w:tblStylePr w:type="lastCol">
      <w:rPr>
        <w:color w:val="FFFFFF"/>
      </w:rPr>
      <w:tblPr/>
      <w:tcPr>
        <w:shd w:val="clear" w:color="auto" w:fill="C9680C"/>
      </w:tcPr>
    </w:tblStylePr>
    <w:tblStylePr w:type="band1Vert">
      <w:tblPr/>
      <w:tcPr>
        <w:shd w:val="clear" w:color="auto" w:fill="F8C595"/>
      </w:tcPr>
    </w:tblStylePr>
    <w:tblStylePr w:type="band1Horz">
      <w:tblPr/>
      <w:tcPr>
        <w:shd w:val="clear" w:color="auto" w:fill="F8C595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21212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21212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aff">
    <w:name w:val="Colorful List"/>
    <w:basedOn w:val="a3"/>
    <w:uiPriority w:val="72"/>
    <w:semiHidden/>
    <w:unhideWhenUsed/>
    <w:rsid w:val="00572222"/>
    <w:tblPr>
      <w:tblStyleRowBandSize w:val="1"/>
      <w:tblStyleColBandSize w:val="1"/>
    </w:tblPr>
    <w:tcPr>
      <w:shd w:val="clear" w:color="auto" w:fill="E9E9E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CAA"/>
      </w:tcPr>
    </w:tblStylePr>
    <w:tblStylePr w:type="lastRow">
      <w:rPr>
        <w:b/>
        <w:bCs/>
        <w:color w:val="007CAA"/>
      </w:rPr>
      <w:tblPr/>
      <w:tcPr>
        <w:tcBorders>
          <w:top w:val="single" w:sz="12" w:space="0" w:color="21212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C8C7"/>
      </w:tcPr>
    </w:tblStylePr>
    <w:tblStylePr w:type="band1Horz">
      <w:tblPr/>
      <w:tcPr>
        <w:shd w:val="clear" w:color="auto" w:fill="D3D3D1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tblPr>
      <w:tblStyleRowBandSize w:val="1"/>
      <w:tblStyleColBandSize w:val="1"/>
    </w:tblPr>
    <w:tcPr>
      <w:shd w:val="clear" w:color="auto" w:fill="FCEB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CAA"/>
      </w:tcPr>
    </w:tblStylePr>
    <w:tblStylePr w:type="lastRow">
      <w:rPr>
        <w:b/>
        <w:bCs/>
        <w:color w:val="007CAA"/>
      </w:rPr>
      <w:tblPr/>
      <w:tcPr>
        <w:tcBorders>
          <w:top w:val="single" w:sz="12" w:space="0" w:color="21212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CD4"/>
      </w:tcPr>
    </w:tblStylePr>
    <w:tblStylePr w:type="band1Horz">
      <w:tblPr/>
      <w:tcPr>
        <w:shd w:val="clear" w:color="auto" w:fill="FAD6DC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tblPr>
      <w:tblStyleRowBandSize w:val="1"/>
      <w:tblStyleColBandSize w:val="1"/>
    </w:tblPr>
    <w:tcPr>
      <w:shd w:val="clear" w:color="auto" w:fill="E1F7FF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CAA"/>
      </w:tcPr>
    </w:tblStylePr>
    <w:tblStylePr w:type="lastRow">
      <w:rPr>
        <w:b/>
        <w:bCs/>
        <w:color w:val="007CAA"/>
      </w:rPr>
      <w:tblPr/>
      <w:tcPr>
        <w:tcBorders>
          <w:top w:val="single" w:sz="12" w:space="0" w:color="21212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EBFF"/>
      </w:tcPr>
    </w:tblStylePr>
    <w:tblStylePr w:type="band1Horz">
      <w:tblPr/>
      <w:tcPr>
        <w:shd w:val="clear" w:color="auto" w:fill="C3EFFF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tblPr>
      <w:tblStyleRowBandSize w:val="1"/>
      <w:tblStyleColBandSize w:val="1"/>
    </w:tblPr>
    <w:tcPr>
      <w:shd w:val="clear" w:color="auto" w:fill="FDFD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76F0D"/>
      </w:tcPr>
    </w:tblStylePr>
    <w:tblStylePr w:type="lastRow">
      <w:rPr>
        <w:b/>
        <w:bCs/>
        <w:color w:val="D76F0D"/>
      </w:rPr>
      <w:tblPr/>
      <w:tcPr>
        <w:tcBorders>
          <w:top w:val="single" w:sz="12" w:space="0" w:color="21212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AF8"/>
      </w:tcPr>
    </w:tblStylePr>
    <w:tblStylePr w:type="band1Horz">
      <w:tblPr/>
      <w:tcPr>
        <w:shd w:val="clear" w:color="auto" w:fill="FCFBFA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tblPr>
      <w:tblStyleRowBandSize w:val="1"/>
      <w:tblStyleColBandSize w:val="1"/>
    </w:tblPr>
    <w:tcPr>
      <w:shd w:val="clear" w:color="auto" w:fill="FDF3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EC3AB"/>
      </w:tcPr>
    </w:tblStylePr>
    <w:tblStylePr w:type="lastRow">
      <w:rPr>
        <w:b/>
        <w:bCs/>
        <w:color w:val="CEC3AB"/>
      </w:rPr>
      <w:tblPr/>
      <w:tcPr>
        <w:tcBorders>
          <w:top w:val="single" w:sz="12" w:space="0" w:color="21212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2CA"/>
      </w:tcPr>
    </w:tblStylePr>
    <w:tblStylePr w:type="band1Horz">
      <w:tblPr/>
      <w:tcPr>
        <w:shd w:val="clear" w:color="auto" w:fill="FCE7D4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21212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21212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aff0">
    <w:name w:val="Colorful Shading"/>
    <w:basedOn w:val="a3"/>
    <w:uiPriority w:val="71"/>
    <w:semiHidden/>
    <w:unhideWhenUsed/>
    <w:rsid w:val="00572222"/>
    <w:tblPr>
      <w:tblStyleRowBandSize w:val="1"/>
      <w:tblStyleColBandSize w:val="1"/>
      <w:tblBorders>
        <w:top w:val="single" w:sz="24" w:space="0" w:color="009DD5"/>
        <w:left w:val="single" w:sz="4" w:space="0" w:color="212120"/>
        <w:bottom w:val="single" w:sz="4" w:space="0" w:color="212120"/>
        <w:right w:val="single" w:sz="4" w:space="0" w:color="212120"/>
        <w:insideH w:val="single" w:sz="4" w:space="0" w:color="FFFFFF"/>
        <w:insideV w:val="single" w:sz="4" w:space="0" w:color="FFFFFF"/>
      </w:tblBorders>
    </w:tblPr>
    <w:tcPr>
      <w:shd w:val="clear" w:color="auto" w:fill="E9E9E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13131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31313"/>
          <w:insideV w:val="nil"/>
        </w:tcBorders>
        <w:shd w:val="clear" w:color="auto" w:fill="13131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818"/>
      </w:tcPr>
    </w:tblStylePr>
    <w:tblStylePr w:type="band1Vert">
      <w:tblPr/>
      <w:tcPr>
        <w:shd w:val="clear" w:color="auto" w:fill="A7A7A4"/>
      </w:tcPr>
    </w:tblStylePr>
    <w:tblStylePr w:type="band1Horz">
      <w:tblPr/>
      <w:tcPr>
        <w:shd w:val="clear" w:color="auto" w:fill="91918E"/>
      </w:tcPr>
    </w:tblStylePr>
    <w:tblStylePr w:type="neCell">
      <w:rPr>
        <w:color w:val="212120"/>
      </w:rPr>
    </w:tblStylePr>
    <w:tblStylePr w:type="nwCell">
      <w:rPr>
        <w:color w:val="212120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tblPr>
      <w:tblStyleRowBandSize w:val="1"/>
      <w:tblStyleColBandSize w:val="1"/>
      <w:tblBorders>
        <w:top w:val="single" w:sz="24" w:space="0" w:color="009DD5"/>
        <w:left w:val="single" w:sz="4" w:space="0" w:color="E73454"/>
        <w:bottom w:val="single" w:sz="4" w:space="0" w:color="E73454"/>
        <w:right w:val="single" w:sz="4" w:space="0" w:color="E73454"/>
        <w:insideH w:val="single" w:sz="4" w:space="0" w:color="FFFFFF"/>
        <w:insideV w:val="single" w:sz="4" w:space="0" w:color="FFFFFF"/>
      </w:tblBorders>
    </w:tblPr>
    <w:tcPr>
      <w:shd w:val="clear" w:color="auto" w:fill="FCEB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71229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71229"/>
          <w:insideV w:val="nil"/>
        </w:tcBorders>
        <w:shd w:val="clear" w:color="auto" w:fill="971229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1229"/>
      </w:tcPr>
    </w:tblStylePr>
    <w:tblStylePr w:type="band1Vert">
      <w:tblPr/>
      <w:tcPr>
        <w:shd w:val="clear" w:color="auto" w:fill="F5ADBA"/>
      </w:tcPr>
    </w:tblStylePr>
    <w:tblStylePr w:type="band1Horz">
      <w:tblPr/>
      <w:tcPr>
        <w:shd w:val="clear" w:color="auto" w:fill="F399A9"/>
      </w:tcPr>
    </w:tblStylePr>
    <w:tblStylePr w:type="neCell">
      <w:rPr>
        <w:color w:val="212120"/>
      </w:rPr>
    </w:tblStylePr>
    <w:tblStylePr w:type="nwCell">
      <w:rPr>
        <w:color w:val="212120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tblPr>
      <w:tblStyleRowBandSize w:val="1"/>
      <w:tblStyleColBandSize w:val="1"/>
      <w:tblBorders>
        <w:top w:val="single" w:sz="24" w:space="0" w:color="009DD5"/>
        <w:left w:val="single" w:sz="4" w:space="0" w:color="009DD5"/>
        <w:bottom w:val="single" w:sz="4" w:space="0" w:color="009DD5"/>
        <w:right w:val="single" w:sz="4" w:space="0" w:color="009DD5"/>
        <w:insideH w:val="single" w:sz="4" w:space="0" w:color="FFFFFF"/>
        <w:insideV w:val="single" w:sz="4" w:space="0" w:color="FFFFFF"/>
      </w:tblBorders>
    </w:tblPr>
    <w:tcPr>
      <w:shd w:val="clear" w:color="auto" w:fill="E1F7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5D7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5D7F"/>
          <w:insideV w:val="nil"/>
        </w:tcBorders>
        <w:shd w:val="clear" w:color="auto" w:fill="005D7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D7F"/>
      </w:tcPr>
    </w:tblStylePr>
    <w:tblStylePr w:type="band1Vert">
      <w:tblPr/>
      <w:tcPr>
        <w:shd w:val="clear" w:color="auto" w:fill="88DFFF"/>
      </w:tcPr>
    </w:tblStylePr>
    <w:tblStylePr w:type="band1Horz">
      <w:tblPr/>
      <w:tcPr>
        <w:shd w:val="clear" w:color="auto" w:fill="6BD7FF"/>
      </w:tcPr>
    </w:tblStylePr>
    <w:tblStylePr w:type="neCell">
      <w:rPr>
        <w:color w:val="212120"/>
      </w:rPr>
    </w:tblStylePr>
    <w:tblStylePr w:type="nwCell">
      <w:rPr>
        <w:color w:val="212120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tblPr>
      <w:tblStyleRowBandSize w:val="1"/>
      <w:tblStyleColBandSize w:val="1"/>
      <w:tblBorders>
        <w:top w:val="single" w:sz="24" w:space="0" w:color="F28D2C"/>
        <w:left w:val="single" w:sz="4" w:space="0" w:color="F1EEE7"/>
        <w:bottom w:val="single" w:sz="4" w:space="0" w:color="F1EEE7"/>
        <w:right w:val="single" w:sz="4" w:space="0" w:color="F1EEE7"/>
        <w:insideH w:val="single" w:sz="4" w:space="0" w:color="FFFFFF"/>
        <w:insideV w:val="single" w:sz="4" w:space="0" w:color="FFFFFF"/>
      </w:tblBorders>
    </w:tblPr>
    <w:tcPr>
      <w:shd w:val="clear" w:color="auto" w:fill="FDFDF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8D2C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AB996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B996F"/>
          <w:insideV w:val="nil"/>
        </w:tcBorders>
        <w:shd w:val="clear" w:color="auto" w:fill="AB996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996F"/>
      </w:tcPr>
    </w:tblStylePr>
    <w:tblStylePr w:type="band1Vert">
      <w:tblPr/>
      <w:tcPr>
        <w:shd w:val="clear" w:color="auto" w:fill="F9F8F5"/>
      </w:tcPr>
    </w:tblStylePr>
    <w:tblStylePr w:type="band1Horz">
      <w:tblPr/>
      <w:tcPr>
        <w:shd w:val="clear" w:color="auto" w:fill="F8F6F3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tblPr>
      <w:tblStyleRowBandSize w:val="1"/>
      <w:tblStyleColBandSize w:val="1"/>
      <w:tblBorders>
        <w:top w:val="single" w:sz="24" w:space="0" w:color="F1EEE7"/>
        <w:left w:val="single" w:sz="4" w:space="0" w:color="F28D2C"/>
        <w:bottom w:val="single" w:sz="4" w:space="0" w:color="F28D2C"/>
        <w:right w:val="single" w:sz="4" w:space="0" w:color="F28D2C"/>
        <w:insideH w:val="single" w:sz="4" w:space="0" w:color="FFFFFF"/>
        <w:insideV w:val="single" w:sz="4" w:space="0" w:color="FFFFFF"/>
      </w:tblBorders>
    </w:tblPr>
    <w:tcPr>
      <w:shd w:val="clear" w:color="auto" w:fill="FDF3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EEE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A1530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1530A"/>
          <w:insideV w:val="nil"/>
        </w:tcBorders>
        <w:shd w:val="clear" w:color="auto" w:fill="A1530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530A"/>
      </w:tcPr>
    </w:tblStylePr>
    <w:tblStylePr w:type="band1Vert">
      <w:tblPr/>
      <w:tcPr>
        <w:shd w:val="clear" w:color="auto" w:fill="F9D1AA"/>
      </w:tcPr>
    </w:tblStylePr>
    <w:tblStylePr w:type="band1Horz">
      <w:tblPr/>
      <w:tcPr>
        <w:shd w:val="clear" w:color="auto" w:fill="F8C595"/>
      </w:tcPr>
    </w:tblStylePr>
    <w:tblStylePr w:type="neCell">
      <w:rPr>
        <w:color w:val="212120"/>
      </w:rPr>
    </w:tblStylePr>
    <w:tblStylePr w:type="nwCell">
      <w:rPr>
        <w:color w:val="212120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tblPr>
      <w:tblStyleRowBandSize w:val="1"/>
      <w:tblStyleColBandSize w:val="1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212120"/>
      </w:rPr>
    </w:tblStylePr>
    <w:tblStylePr w:type="nwCell">
      <w:rPr>
        <w:color w:val="212120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tblPr>
      <w:tblStyleRowBandSize w:val="1"/>
      <w:tblStyleColBandSize w:val="1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212120"/>
      </w:rPr>
    </w:tblStylePr>
    <w:tblStylePr w:type="nwCell">
      <w:rPr>
        <w:color w:val="212120"/>
      </w:rPr>
    </w:tblStylePr>
  </w:style>
  <w:style w:type="character" w:styleId="aff1">
    <w:name w:val="annotation reference"/>
    <w:uiPriority w:val="99"/>
    <w:semiHidden/>
    <w:unhideWhenUsed/>
    <w:rsid w:val="00572222"/>
    <w:rPr>
      <w:sz w:val="22"/>
      <w:szCs w:val="16"/>
    </w:rPr>
  </w:style>
  <w:style w:type="paragraph" w:styleId="aff2">
    <w:name w:val="annotation text"/>
    <w:basedOn w:val="a1"/>
    <w:link w:val="aff3"/>
    <w:uiPriority w:val="99"/>
    <w:semiHidden/>
    <w:unhideWhenUsed/>
    <w:rsid w:val="00572222"/>
  </w:style>
  <w:style w:type="character" w:customStyle="1" w:styleId="aff3">
    <w:name w:val="Текст примечания Знак"/>
    <w:link w:val="aff2"/>
    <w:uiPriority w:val="99"/>
    <w:semiHidden/>
    <w:rsid w:val="00572222"/>
    <w:rPr>
      <w:kern w:val="16"/>
      <w:sz w:val="22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572222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572222"/>
    <w:rPr>
      <w:b/>
      <w:bCs/>
      <w:kern w:val="16"/>
      <w:sz w:val="22"/>
    </w:rPr>
  </w:style>
  <w:style w:type="table" w:styleId="aff6">
    <w:name w:val="Dark List"/>
    <w:basedOn w:val="a3"/>
    <w:uiPriority w:val="70"/>
    <w:semiHidden/>
    <w:unhideWhenUsed/>
    <w:rsid w:val="00572222"/>
    <w:rPr>
      <w:color w:val="FFFFFF"/>
    </w:rPr>
    <w:tblPr>
      <w:tblStyleRowBandSize w:val="1"/>
      <w:tblStyleColBandSize w:val="1"/>
    </w:tblPr>
    <w:tcPr>
      <w:shd w:val="clear" w:color="auto" w:fill="21212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21212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0101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181818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181818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81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818"/>
      </w:tcPr>
    </w:tblStylePr>
  </w:style>
  <w:style w:type="table" w:styleId="-12">
    <w:name w:val="Dark List Accent 1"/>
    <w:basedOn w:val="a3"/>
    <w:uiPriority w:val="70"/>
    <w:semiHidden/>
    <w:unhideWhenUsed/>
    <w:rsid w:val="00572222"/>
    <w:rPr>
      <w:color w:val="FFFFFF"/>
    </w:rPr>
    <w:tblPr>
      <w:tblStyleRowBandSize w:val="1"/>
      <w:tblStyleColBandSize w:val="1"/>
    </w:tblPr>
    <w:tcPr>
      <w:shd w:val="clear" w:color="auto" w:fill="E7345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21212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D0F2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D163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D16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16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1633"/>
      </w:tcPr>
    </w:tblStylePr>
  </w:style>
  <w:style w:type="table" w:styleId="-22">
    <w:name w:val="Dark List Accent 2"/>
    <w:basedOn w:val="a3"/>
    <w:uiPriority w:val="70"/>
    <w:semiHidden/>
    <w:unhideWhenUsed/>
    <w:rsid w:val="00572222"/>
    <w:rPr>
      <w:color w:val="FFFFFF"/>
    </w:rPr>
    <w:tblPr>
      <w:tblStyleRowBandSize w:val="1"/>
      <w:tblStyleColBandSize w:val="1"/>
    </w:tblPr>
    <w:tcPr>
      <w:shd w:val="clear" w:color="auto" w:fill="009D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21212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4D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749F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749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49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49F"/>
      </w:tcPr>
    </w:tblStylePr>
  </w:style>
  <w:style w:type="table" w:styleId="-32">
    <w:name w:val="Dark List Accent 3"/>
    <w:basedOn w:val="a3"/>
    <w:uiPriority w:val="70"/>
    <w:semiHidden/>
    <w:unhideWhenUsed/>
    <w:rsid w:val="00572222"/>
    <w:rPr>
      <w:color w:val="FFFFFF"/>
    </w:rPr>
    <w:tblPr>
      <w:tblStyleRowBandSize w:val="1"/>
      <w:tblStyleColBandSize w:val="1"/>
    </w:tblPr>
    <w:tcPr>
      <w:shd w:val="clear" w:color="auto" w:fill="F1EEE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21212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4815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5B89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5B89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B89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B89C"/>
      </w:tcPr>
    </w:tblStylePr>
  </w:style>
  <w:style w:type="table" w:styleId="-42">
    <w:name w:val="Dark List Accent 4"/>
    <w:basedOn w:val="a3"/>
    <w:uiPriority w:val="70"/>
    <w:semiHidden/>
    <w:unhideWhenUsed/>
    <w:rsid w:val="00572222"/>
    <w:rPr>
      <w:color w:val="FFFFFF"/>
    </w:rPr>
    <w:tblPr>
      <w:tblStyleRowBandSize w:val="1"/>
      <w:tblStyleColBandSize w:val="1"/>
    </w:tblPr>
    <w:tcPr>
      <w:shd w:val="clear" w:color="auto" w:fill="F28D2C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21212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6450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9680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9680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80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80C"/>
      </w:tcPr>
    </w:tblStylePr>
  </w:style>
  <w:style w:type="table" w:styleId="-52">
    <w:name w:val="Dark List Accent 5"/>
    <w:basedOn w:val="a3"/>
    <w:uiPriority w:val="70"/>
    <w:semiHidden/>
    <w:unhideWhenUsed/>
    <w:rsid w:val="00572222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21212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-62">
    <w:name w:val="Dark List Accent 6"/>
    <w:basedOn w:val="a3"/>
    <w:uiPriority w:val="70"/>
    <w:semiHidden/>
    <w:unhideWhenUsed/>
    <w:rsid w:val="00572222"/>
    <w:rPr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21212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paragraph" w:styleId="aff7">
    <w:name w:val="Document Map"/>
    <w:basedOn w:val="a1"/>
    <w:link w:val="aff8"/>
    <w:uiPriority w:val="99"/>
    <w:semiHidden/>
    <w:unhideWhenUsed/>
    <w:rsid w:val="00572222"/>
    <w:pPr>
      <w:spacing w:after="0"/>
    </w:pPr>
    <w:rPr>
      <w:rFonts w:ascii="Segoe UI" w:hAnsi="Segoe UI" w:cs="Segoe UI"/>
      <w:szCs w:val="16"/>
    </w:rPr>
  </w:style>
  <w:style w:type="character" w:customStyle="1" w:styleId="aff8">
    <w:name w:val="Схема документа Знак"/>
    <w:link w:val="aff7"/>
    <w:uiPriority w:val="99"/>
    <w:semiHidden/>
    <w:rsid w:val="00572222"/>
    <w:rPr>
      <w:rFonts w:ascii="Segoe UI" w:hAnsi="Segoe UI" w:cs="Segoe UI"/>
      <w:kern w:val="16"/>
      <w:sz w:val="22"/>
      <w:szCs w:val="16"/>
    </w:rPr>
  </w:style>
  <w:style w:type="paragraph" w:styleId="aff9">
    <w:name w:val="E-mail Signature"/>
    <w:basedOn w:val="a1"/>
    <w:link w:val="affa"/>
    <w:uiPriority w:val="99"/>
    <w:semiHidden/>
    <w:unhideWhenUsed/>
    <w:rsid w:val="00572222"/>
    <w:pPr>
      <w:spacing w:after="0"/>
    </w:pPr>
  </w:style>
  <w:style w:type="character" w:customStyle="1" w:styleId="affa">
    <w:name w:val="Электронная подпись Знак"/>
    <w:link w:val="aff9"/>
    <w:uiPriority w:val="99"/>
    <w:semiHidden/>
    <w:rsid w:val="00572222"/>
    <w:rPr>
      <w:kern w:val="16"/>
      <w:sz w:val="22"/>
    </w:rPr>
  </w:style>
  <w:style w:type="character" w:styleId="affb">
    <w:name w:val="Emphasis"/>
    <w:uiPriority w:val="20"/>
    <w:semiHidden/>
    <w:qFormat/>
    <w:rsid w:val="00572222"/>
    <w:rPr>
      <w:i/>
      <w:iCs/>
      <w:sz w:val="22"/>
    </w:rPr>
  </w:style>
  <w:style w:type="character" w:styleId="affc">
    <w:name w:val="endnote reference"/>
    <w:uiPriority w:val="99"/>
    <w:semiHidden/>
    <w:unhideWhenUsed/>
    <w:rsid w:val="00572222"/>
    <w:rPr>
      <w:sz w:val="22"/>
      <w:vertAlign w:val="superscript"/>
    </w:rPr>
  </w:style>
  <w:style w:type="paragraph" w:styleId="affd">
    <w:name w:val="endnote text"/>
    <w:basedOn w:val="a1"/>
    <w:link w:val="affe"/>
    <w:uiPriority w:val="99"/>
    <w:semiHidden/>
    <w:unhideWhenUsed/>
    <w:rsid w:val="00572222"/>
    <w:pPr>
      <w:spacing w:after="0"/>
    </w:pPr>
  </w:style>
  <w:style w:type="character" w:customStyle="1" w:styleId="affe">
    <w:name w:val="Текст концевой сноски Знак"/>
    <w:link w:val="affd"/>
    <w:uiPriority w:val="99"/>
    <w:semiHidden/>
    <w:rsid w:val="00572222"/>
    <w:rPr>
      <w:kern w:val="16"/>
      <w:sz w:val="22"/>
    </w:rPr>
  </w:style>
  <w:style w:type="paragraph" w:styleId="afff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/>
      <w:ind w:left="2880"/>
    </w:pPr>
    <w:rPr>
      <w:rFonts w:ascii="Arial" w:eastAsia="SimHei" w:hAnsi="Arial"/>
    </w:rPr>
  </w:style>
  <w:style w:type="paragraph" w:styleId="29">
    <w:name w:val="envelope return"/>
    <w:basedOn w:val="a1"/>
    <w:uiPriority w:val="99"/>
    <w:semiHidden/>
    <w:unhideWhenUsed/>
    <w:rsid w:val="00572222"/>
    <w:pPr>
      <w:spacing w:after="0"/>
    </w:pPr>
    <w:rPr>
      <w:rFonts w:ascii="Arial" w:eastAsia="SimHei" w:hAnsi="Arial"/>
    </w:rPr>
  </w:style>
  <w:style w:type="character" w:styleId="afff0">
    <w:name w:val="FollowedHyperlink"/>
    <w:uiPriority w:val="99"/>
    <w:semiHidden/>
    <w:unhideWhenUsed/>
    <w:rsid w:val="000F51EC"/>
    <w:rPr>
      <w:color w:val="004E6A"/>
      <w:sz w:val="22"/>
      <w:u w:val="single"/>
    </w:rPr>
  </w:style>
  <w:style w:type="character" w:styleId="afff1">
    <w:name w:val="footnote reference"/>
    <w:uiPriority w:val="99"/>
    <w:semiHidden/>
    <w:unhideWhenUsed/>
    <w:rsid w:val="00572222"/>
    <w:rPr>
      <w:sz w:val="22"/>
      <w:vertAlign w:val="superscript"/>
    </w:rPr>
  </w:style>
  <w:style w:type="paragraph" w:styleId="afff2">
    <w:name w:val="footnote text"/>
    <w:basedOn w:val="a1"/>
    <w:link w:val="afff3"/>
    <w:uiPriority w:val="99"/>
    <w:semiHidden/>
    <w:unhideWhenUsed/>
    <w:rsid w:val="00572222"/>
    <w:pPr>
      <w:spacing w:after="0"/>
    </w:pPr>
  </w:style>
  <w:style w:type="character" w:customStyle="1" w:styleId="afff3">
    <w:name w:val="Текст сноски Знак"/>
    <w:link w:val="afff2"/>
    <w:uiPriority w:val="99"/>
    <w:semiHidden/>
    <w:rsid w:val="00572222"/>
    <w:rPr>
      <w:kern w:val="16"/>
      <w:sz w:val="22"/>
    </w:rPr>
  </w:style>
  <w:style w:type="table" w:styleId="-13">
    <w:name w:val="Grid Table 1 Light"/>
    <w:basedOn w:val="a3"/>
    <w:uiPriority w:val="46"/>
    <w:rsid w:val="00572222"/>
    <w:tblPr>
      <w:tblStyleRowBandSize w:val="1"/>
      <w:tblStyleColBandSize w:val="1"/>
      <w:tblBorders>
        <w:top w:val="single" w:sz="4" w:space="0" w:color="A7A7A4"/>
        <w:left w:val="single" w:sz="4" w:space="0" w:color="A7A7A4"/>
        <w:bottom w:val="single" w:sz="4" w:space="0" w:color="A7A7A4"/>
        <w:right w:val="single" w:sz="4" w:space="0" w:color="A7A7A4"/>
        <w:insideH w:val="single" w:sz="4" w:space="0" w:color="A7A7A4"/>
        <w:insideV w:val="single" w:sz="4" w:space="0" w:color="A7A7A4"/>
      </w:tblBorders>
    </w:tblPr>
    <w:tblStylePr w:type="firstRow">
      <w:rPr>
        <w:b/>
        <w:bCs/>
      </w:rPr>
      <w:tblPr/>
      <w:tcPr>
        <w:tcBorders>
          <w:bottom w:val="single" w:sz="12" w:space="0" w:color="7B7B77"/>
        </w:tcBorders>
      </w:tcPr>
    </w:tblStylePr>
    <w:tblStylePr w:type="lastRow">
      <w:rPr>
        <w:b/>
        <w:bCs/>
      </w:rPr>
      <w:tblPr/>
      <w:tcPr>
        <w:tcBorders>
          <w:top w:val="double" w:sz="2" w:space="0" w:color="7B7B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0">
    <w:name w:val="Grid Table 1 Light Accent 1"/>
    <w:basedOn w:val="a3"/>
    <w:uiPriority w:val="46"/>
    <w:rsid w:val="00572222"/>
    <w:tblPr>
      <w:tblStyleRowBandSize w:val="1"/>
      <w:tblStyleColBandSize w:val="1"/>
      <w:tblBorders>
        <w:top w:val="single" w:sz="4" w:space="0" w:color="F5ADBA"/>
        <w:left w:val="single" w:sz="4" w:space="0" w:color="F5ADBA"/>
        <w:bottom w:val="single" w:sz="4" w:space="0" w:color="F5ADBA"/>
        <w:right w:val="single" w:sz="4" w:space="0" w:color="F5ADBA"/>
        <w:insideH w:val="single" w:sz="4" w:space="0" w:color="F5ADBA"/>
        <w:insideV w:val="single" w:sz="4" w:space="0" w:color="F5ADBA"/>
      </w:tblBorders>
    </w:tblPr>
    <w:tblStylePr w:type="firstRow">
      <w:rPr>
        <w:b/>
        <w:bCs/>
      </w:rPr>
      <w:tblPr/>
      <w:tcPr>
        <w:tcBorders>
          <w:bottom w:val="single" w:sz="12" w:space="0" w:color="F08598"/>
        </w:tcBorders>
      </w:tcPr>
    </w:tblStylePr>
    <w:tblStylePr w:type="lastRow">
      <w:rPr>
        <w:b/>
        <w:bCs/>
      </w:rPr>
      <w:tblPr/>
      <w:tcPr>
        <w:tcBorders>
          <w:top w:val="double" w:sz="2" w:space="0" w:color="F0859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0">
    <w:name w:val="Grid Table 1 Light Accent 2"/>
    <w:basedOn w:val="a3"/>
    <w:uiPriority w:val="46"/>
    <w:rsid w:val="00572222"/>
    <w:tblPr>
      <w:tblStyleRowBandSize w:val="1"/>
      <w:tblStyleColBandSize w:val="1"/>
      <w:tblBorders>
        <w:top w:val="single" w:sz="4" w:space="0" w:color="88DFFF"/>
        <w:left w:val="single" w:sz="4" w:space="0" w:color="88DFFF"/>
        <w:bottom w:val="single" w:sz="4" w:space="0" w:color="88DFFF"/>
        <w:right w:val="single" w:sz="4" w:space="0" w:color="88DFFF"/>
        <w:insideH w:val="single" w:sz="4" w:space="0" w:color="88DFFF"/>
        <w:insideV w:val="single" w:sz="4" w:space="0" w:color="88DFFF"/>
      </w:tblBorders>
    </w:tblPr>
    <w:tblStylePr w:type="firstRow">
      <w:rPr>
        <w:b/>
        <w:bCs/>
      </w:rPr>
      <w:tblPr/>
      <w:tcPr>
        <w:tcBorders>
          <w:bottom w:val="single" w:sz="12" w:space="0" w:color="4CCFFF"/>
        </w:tcBorders>
      </w:tcPr>
    </w:tblStylePr>
    <w:tblStylePr w:type="lastRow">
      <w:rPr>
        <w:b/>
        <w:bCs/>
      </w:rPr>
      <w:tblPr/>
      <w:tcPr>
        <w:tcBorders>
          <w:top w:val="double" w:sz="2" w:space="0" w:color="4CCF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0">
    <w:name w:val="Grid Table 1 Light Accent 3"/>
    <w:basedOn w:val="a3"/>
    <w:uiPriority w:val="46"/>
    <w:rsid w:val="00572222"/>
    <w:tblPr>
      <w:tblStyleRowBandSize w:val="1"/>
      <w:tblStyleColBandSize w:val="1"/>
      <w:tblBorders>
        <w:top w:val="single" w:sz="4" w:space="0" w:color="F9F8F5"/>
        <w:left w:val="single" w:sz="4" w:space="0" w:color="F9F8F5"/>
        <w:bottom w:val="single" w:sz="4" w:space="0" w:color="F9F8F5"/>
        <w:right w:val="single" w:sz="4" w:space="0" w:color="F9F8F5"/>
        <w:insideH w:val="single" w:sz="4" w:space="0" w:color="F9F8F5"/>
        <w:insideV w:val="single" w:sz="4" w:space="0" w:color="F9F8F5"/>
      </w:tblBorders>
    </w:tblPr>
    <w:tblStylePr w:type="firstRow">
      <w:rPr>
        <w:b/>
        <w:bCs/>
      </w:rPr>
      <w:tblPr/>
      <w:tcPr>
        <w:tcBorders>
          <w:bottom w:val="single" w:sz="12" w:space="0" w:color="F6F4F0"/>
        </w:tcBorders>
      </w:tcPr>
    </w:tblStylePr>
    <w:tblStylePr w:type="lastRow">
      <w:rPr>
        <w:b/>
        <w:bCs/>
      </w:rPr>
      <w:tblPr/>
      <w:tcPr>
        <w:tcBorders>
          <w:top w:val="double" w:sz="2" w:space="0" w:color="F6F4F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">
    <w:name w:val="Grid Table 1 Light Accent 4"/>
    <w:basedOn w:val="a3"/>
    <w:uiPriority w:val="46"/>
    <w:rsid w:val="00572222"/>
    <w:tblPr>
      <w:tblStyleRowBandSize w:val="1"/>
      <w:tblStyleColBandSize w:val="1"/>
      <w:tblBorders>
        <w:top w:val="single" w:sz="4" w:space="0" w:color="F9D1AA"/>
        <w:left w:val="single" w:sz="4" w:space="0" w:color="F9D1AA"/>
        <w:bottom w:val="single" w:sz="4" w:space="0" w:color="F9D1AA"/>
        <w:right w:val="single" w:sz="4" w:space="0" w:color="F9D1AA"/>
        <w:insideH w:val="single" w:sz="4" w:space="0" w:color="F9D1AA"/>
        <w:insideV w:val="single" w:sz="4" w:space="0" w:color="F9D1AA"/>
      </w:tblBorders>
    </w:tblPr>
    <w:tblStylePr w:type="firstRow">
      <w:rPr>
        <w:b/>
        <w:bCs/>
      </w:rPr>
      <w:tblPr/>
      <w:tcPr>
        <w:tcBorders>
          <w:bottom w:val="single" w:sz="12" w:space="0" w:color="F7BA80"/>
        </w:tcBorders>
      </w:tcPr>
    </w:tblStylePr>
    <w:tblStylePr w:type="lastRow">
      <w:rPr>
        <w:b/>
        <w:bCs/>
      </w:rPr>
      <w:tblPr/>
      <w:tcPr>
        <w:tcBorders>
          <w:top w:val="double" w:sz="2" w:space="0" w:color="F7B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">
    <w:name w:val="Grid Table 1 Light Accent 5"/>
    <w:basedOn w:val="a3"/>
    <w:uiPriority w:val="46"/>
    <w:rsid w:val="00572222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">
    <w:name w:val="Grid Table 1 Light Accent 6"/>
    <w:basedOn w:val="a3"/>
    <w:uiPriority w:val="46"/>
    <w:rsid w:val="00572222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3">
    <w:name w:val="Grid Table 2"/>
    <w:basedOn w:val="a3"/>
    <w:uiPriority w:val="47"/>
    <w:rsid w:val="00572222"/>
    <w:tblPr>
      <w:tblStyleRowBandSize w:val="1"/>
      <w:tblStyleColBandSize w:val="1"/>
      <w:tblBorders>
        <w:top w:val="single" w:sz="2" w:space="0" w:color="7B7B77"/>
        <w:bottom w:val="single" w:sz="2" w:space="0" w:color="7B7B77"/>
        <w:insideH w:val="single" w:sz="2" w:space="0" w:color="7B7B77"/>
        <w:insideV w:val="single" w:sz="2" w:space="0" w:color="7B7B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B7B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7B7B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</w:style>
  <w:style w:type="table" w:styleId="-210">
    <w:name w:val="Grid Table 2 Accent 1"/>
    <w:basedOn w:val="a3"/>
    <w:uiPriority w:val="47"/>
    <w:rsid w:val="00572222"/>
    <w:tblPr>
      <w:tblStyleRowBandSize w:val="1"/>
      <w:tblStyleColBandSize w:val="1"/>
      <w:tblBorders>
        <w:top w:val="single" w:sz="2" w:space="0" w:color="F08598"/>
        <w:bottom w:val="single" w:sz="2" w:space="0" w:color="F08598"/>
        <w:insideH w:val="single" w:sz="2" w:space="0" w:color="F08598"/>
        <w:insideV w:val="single" w:sz="2" w:space="0" w:color="F08598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8598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8598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</w:style>
  <w:style w:type="table" w:styleId="-220">
    <w:name w:val="Grid Table 2 Accent 2"/>
    <w:basedOn w:val="a3"/>
    <w:uiPriority w:val="47"/>
    <w:rsid w:val="00572222"/>
    <w:tblPr>
      <w:tblStyleRowBandSize w:val="1"/>
      <w:tblStyleColBandSize w:val="1"/>
      <w:tblBorders>
        <w:top w:val="single" w:sz="2" w:space="0" w:color="4CCFFF"/>
        <w:bottom w:val="single" w:sz="2" w:space="0" w:color="4CCFFF"/>
        <w:insideH w:val="single" w:sz="2" w:space="0" w:color="4CCFFF"/>
        <w:insideV w:val="single" w:sz="2" w:space="0" w:color="4CCFF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CCFF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4CCFF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</w:style>
  <w:style w:type="table" w:styleId="-230">
    <w:name w:val="Grid Table 2 Accent 3"/>
    <w:basedOn w:val="a3"/>
    <w:uiPriority w:val="47"/>
    <w:rsid w:val="00572222"/>
    <w:tblPr>
      <w:tblStyleRowBandSize w:val="1"/>
      <w:tblStyleColBandSize w:val="1"/>
      <w:tblBorders>
        <w:top w:val="single" w:sz="2" w:space="0" w:color="F6F4F0"/>
        <w:bottom w:val="single" w:sz="2" w:space="0" w:color="F6F4F0"/>
        <w:insideH w:val="single" w:sz="2" w:space="0" w:color="F6F4F0"/>
        <w:insideV w:val="single" w:sz="2" w:space="0" w:color="F6F4F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F4F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6F4F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</w:style>
  <w:style w:type="table" w:styleId="-24">
    <w:name w:val="Grid Table 2 Accent 4"/>
    <w:basedOn w:val="a3"/>
    <w:uiPriority w:val="47"/>
    <w:rsid w:val="00572222"/>
    <w:tblPr>
      <w:tblStyleRowBandSize w:val="1"/>
      <w:tblStyleColBandSize w:val="1"/>
      <w:tblBorders>
        <w:top w:val="single" w:sz="2" w:space="0" w:color="F7BA80"/>
        <w:bottom w:val="single" w:sz="2" w:space="0" w:color="F7BA80"/>
        <w:insideH w:val="single" w:sz="2" w:space="0" w:color="F7BA80"/>
        <w:insideV w:val="single" w:sz="2" w:space="0" w:color="F7BA8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BA8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BA8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</w:style>
  <w:style w:type="table" w:styleId="-25">
    <w:name w:val="Grid Table 2 Accent 5"/>
    <w:basedOn w:val="a3"/>
    <w:uiPriority w:val="47"/>
    <w:rsid w:val="00572222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-26">
    <w:name w:val="Grid Table 2 Accent 6"/>
    <w:basedOn w:val="a3"/>
    <w:uiPriority w:val="47"/>
    <w:rsid w:val="00572222"/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-33">
    <w:name w:val="Grid Table 3"/>
    <w:basedOn w:val="a3"/>
    <w:uiPriority w:val="48"/>
    <w:rsid w:val="00572222"/>
    <w:tblPr>
      <w:tblStyleRowBandSize w:val="1"/>
      <w:tblStyleColBandSize w:val="1"/>
      <w:tblBorders>
        <w:top w:val="single" w:sz="4" w:space="0" w:color="7B7B77"/>
        <w:left w:val="single" w:sz="4" w:space="0" w:color="7B7B77"/>
        <w:bottom w:val="single" w:sz="4" w:space="0" w:color="7B7B77"/>
        <w:right w:val="single" w:sz="4" w:space="0" w:color="7B7B77"/>
        <w:insideH w:val="single" w:sz="4" w:space="0" w:color="7B7B77"/>
        <w:insideV w:val="single" w:sz="4" w:space="0" w:color="7B7B7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  <w:tblStylePr w:type="neCell">
      <w:tblPr/>
      <w:tcPr>
        <w:tcBorders>
          <w:bottom w:val="single" w:sz="4" w:space="0" w:color="7B7B77"/>
        </w:tcBorders>
      </w:tcPr>
    </w:tblStylePr>
    <w:tblStylePr w:type="nwCell">
      <w:tblPr/>
      <w:tcPr>
        <w:tcBorders>
          <w:bottom w:val="single" w:sz="4" w:space="0" w:color="7B7B77"/>
        </w:tcBorders>
      </w:tcPr>
    </w:tblStylePr>
    <w:tblStylePr w:type="seCell">
      <w:tblPr/>
      <w:tcPr>
        <w:tcBorders>
          <w:top w:val="single" w:sz="4" w:space="0" w:color="7B7B77"/>
        </w:tcBorders>
      </w:tcPr>
    </w:tblStylePr>
    <w:tblStylePr w:type="swCell">
      <w:tblPr/>
      <w:tcPr>
        <w:tcBorders>
          <w:top w:val="single" w:sz="4" w:space="0" w:color="7B7B77"/>
        </w:tcBorders>
      </w:tcPr>
    </w:tblStylePr>
  </w:style>
  <w:style w:type="table" w:styleId="-310">
    <w:name w:val="Grid Table 3 Accent 1"/>
    <w:basedOn w:val="a3"/>
    <w:uiPriority w:val="48"/>
    <w:rsid w:val="00572222"/>
    <w:tblPr>
      <w:tblStyleRowBandSize w:val="1"/>
      <w:tblStyleColBandSize w:val="1"/>
      <w:tblBorders>
        <w:top w:val="single" w:sz="4" w:space="0" w:color="F08598"/>
        <w:left w:val="single" w:sz="4" w:space="0" w:color="F08598"/>
        <w:bottom w:val="single" w:sz="4" w:space="0" w:color="F08598"/>
        <w:right w:val="single" w:sz="4" w:space="0" w:color="F08598"/>
        <w:insideH w:val="single" w:sz="4" w:space="0" w:color="F08598"/>
        <w:insideV w:val="single" w:sz="4" w:space="0" w:color="F08598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  <w:tblStylePr w:type="neCell">
      <w:tblPr/>
      <w:tcPr>
        <w:tcBorders>
          <w:bottom w:val="single" w:sz="4" w:space="0" w:color="F08598"/>
        </w:tcBorders>
      </w:tcPr>
    </w:tblStylePr>
    <w:tblStylePr w:type="nwCell">
      <w:tblPr/>
      <w:tcPr>
        <w:tcBorders>
          <w:bottom w:val="single" w:sz="4" w:space="0" w:color="F08598"/>
        </w:tcBorders>
      </w:tcPr>
    </w:tblStylePr>
    <w:tblStylePr w:type="seCell">
      <w:tblPr/>
      <w:tcPr>
        <w:tcBorders>
          <w:top w:val="single" w:sz="4" w:space="0" w:color="F08598"/>
        </w:tcBorders>
      </w:tcPr>
    </w:tblStylePr>
    <w:tblStylePr w:type="swCell">
      <w:tblPr/>
      <w:tcPr>
        <w:tcBorders>
          <w:top w:val="single" w:sz="4" w:space="0" w:color="F08598"/>
        </w:tcBorders>
      </w:tcPr>
    </w:tblStylePr>
  </w:style>
  <w:style w:type="table" w:styleId="-320">
    <w:name w:val="Grid Table 3 Accent 2"/>
    <w:basedOn w:val="a3"/>
    <w:uiPriority w:val="48"/>
    <w:rsid w:val="00572222"/>
    <w:tblPr>
      <w:tblStyleRowBandSize w:val="1"/>
      <w:tblStyleColBandSize w:val="1"/>
      <w:tblBorders>
        <w:top w:val="single" w:sz="4" w:space="0" w:color="4CCFFF"/>
        <w:left w:val="single" w:sz="4" w:space="0" w:color="4CCFFF"/>
        <w:bottom w:val="single" w:sz="4" w:space="0" w:color="4CCFFF"/>
        <w:right w:val="single" w:sz="4" w:space="0" w:color="4CCFFF"/>
        <w:insideH w:val="single" w:sz="4" w:space="0" w:color="4CCFFF"/>
        <w:insideV w:val="single" w:sz="4" w:space="0" w:color="4CCFF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  <w:tblStylePr w:type="neCell">
      <w:tblPr/>
      <w:tcPr>
        <w:tcBorders>
          <w:bottom w:val="single" w:sz="4" w:space="0" w:color="4CCFFF"/>
        </w:tcBorders>
      </w:tcPr>
    </w:tblStylePr>
    <w:tblStylePr w:type="nwCell">
      <w:tblPr/>
      <w:tcPr>
        <w:tcBorders>
          <w:bottom w:val="single" w:sz="4" w:space="0" w:color="4CCFFF"/>
        </w:tcBorders>
      </w:tcPr>
    </w:tblStylePr>
    <w:tblStylePr w:type="seCell">
      <w:tblPr/>
      <w:tcPr>
        <w:tcBorders>
          <w:top w:val="single" w:sz="4" w:space="0" w:color="4CCFFF"/>
        </w:tcBorders>
      </w:tcPr>
    </w:tblStylePr>
    <w:tblStylePr w:type="swCell">
      <w:tblPr/>
      <w:tcPr>
        <w:tcBorders>
          <w:top w:val="single" w:sz="4" w:space="0" w:color="4CCFFF"/>
        </w:tcBorders>
      </w:tcPr>
    </w:tblStylePr>
  </w:style>
  <w:style w:type="table" w:styleId="-330">
    <w:name w:val="Grid Table 3 Accent 3"/>
    <w:basedOn w:val="a3"/>
    <w:uiPriority w:val="48"/>
    <w:rsid w:val="00572222"/>
    <w:tblPr>
      <w:tblStyleRowBandSize w:val="1"/>
      <w:tblStyleColBandSize w:val="1"/>
      <w:tblBorders>
        <w:top w:val="single" w:sz="4" w:space="0" w:color="F6F4F0"/>
        <w:left w:val="single" w:sz="4" w:space="0" w:color="F6F4F0"/>
        <w:bottom w:val="single" w:sz="4" w:space="0" w:color="F6F4F0"/>
        <w:right w:val="single" w:sz="4" w:space="0" w:color="F6F4F0"/>
        <w:insideH w:val="single" w:sz="4" w:space="0" w:color="F6F4F0"/>
        <w:insideV w:val="single" w:sz="4" w:space="0" w:color="F6F4F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  <w:tblStylePr w:type="neCell">
      <w:tblPr/>
      <w:tcPr>
        <w:tcBorders>
          <w:bottom w:val="single" w:sz="4" w:space="0" w:color="F6F4F0"/>
        </w:tcBorders>
      </w:tcPr>
    </w:tblStylePr>
    <w:tblStylePr w:type="nwCell">
      <w:tblPr/>
      <w:tcPr>
        <w:tcBorders>
          <w:bottom w:val="single" w:sz="4" w:space="0" w:color="F6F4F0"/>
        </w:tcBorders>
      </w:tcPr>
    </w:tblStylePr>
    <w:tblStylePr w:type="seCell">
      <w:tblPr/>
      <w:tcPr>
        <w:tcBorders>
          <w:top w:val="single" w:sz="4" w:space="0" w:color="F6F4F0"/>
        </w:tcBorders>
      </w:tcPr>
    </w:tblStylePr>
    <w:tblStylePr w:type="swCell">
      <w:tblPr/>
      <w:tcPr>
        <w:tcBorders>
          <w:top w:val="single" w:sz="4" w:space="0" w:color="F6F4F0"/>
        </w:tcBorders>
      </w:tcPr>
    </w:tblStylePr>
  </w:style>
  <w:style w:type="table" w:styleId="-34">
    <w:name w:val="Grid Table 3 Accent 4"/>
    <w:basedOn w:val="a3"/>
    <w:uiPriority w:val="48"/>
    <w:rsid w:val="00572222"/>
    <w:tblPr>
      <w:tblStyleRowBandSize w:val="1"/>
      <w:tblStyleColBandSize w:val="1"/>
      <w:tblBorders>
        <w:top w:val="single" w:sz="4" w:space="0" w:color="F7BA80"/>
        <w:left w:val="single" w:sz="4" w:space="0" w:color="F7BA80"/>
        <w:bottom w:val="single" w:sz="4" w:space="0" w:color="F7BA80"/>
        <w:right w:val="single" w:sz="4" w:space="0" w:color="F7BA80"/>
        <w:insideH w:val="single" w:sz="4" w:space="0" w:color="F7BA80"/>
        <w:insideV w:val="single" w:sz="4" w:space="0" w:color="F7BA8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  <w:tblStylePr w:type="neCell">
      <w:tblPr/>
      <w:tcPr>
        <w:tcBorders>
          <w:bottom w:val="single" w:sz="4" w:space="0" w:color="F7BA80"/>
        </w:tcBorders>
      </w:tcPr>
    </w:tblStylePr>
    <w:tblStylePr w:type="nwCell">
      <w:tblPr/>
      <w:tcPr>
        <w:tcBorders>
          <w:bottom w:val="single" w:sz="4" w:space="0" w:color="F7BA80"/>
        </w:tcBorders>
      </w:tcPr>
    </w:tblStylePr>
    <w:tblStylePr w:type="seCell">
      <w:tblPr/>
      <w:tcPr>
        <w:tcBorders>
          <w:top w:val="single" w:sz="4" w:space="0" w:color="F7BA80"/>
        </w:tcBorders>
      </w:tcPr>
    </w:tblStylePr>
    <w:tblStylePr w:type="swCell">
      <w:tblPr/>
      <w:tcPr>
        <w:tcBorders>
          <w:top w:val="single" w:sz="4" w:space="0" w:color="F7BA80"/>
        </w:tcBorders>
      </w:tcPr>
    </w:tblStylePr>
  </w:style>
  <w:style w:type="table" w:styleId="-35">
    <w:name w:val="Grid Table 3 Accent 5"/>
    <w:basedOn w:val="a3"/>
    <w:uiPriority w:val="48"/>
    <w:rsid w:val="00572222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-36">
    <w:name w:val="Grid Table 3 Accent 6"/>
    <w:basedOn w:val="a3"/>
    <w:uiPriority w:val="48"/>
    <w:rsid w:val="00572222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-43">
    <w:name w:val="Grid Table 4"/>
    <w:basedOn w:val="a3"/>
    <w:uiPriority w:val="49"/>
    <w:rsid w:val="00572222"/>
    <w:tblPr>
      <w:tblStyleRowBandSize w:val="1"/>
      <w:tblStyleColBandSize w:val="1"/>
      <w:tblBorders>
        <w:top w:val="single" w:sz="4" w:space="0" w:color="7B7B77"/>
        <w:left w:val="single" w:sz="4" w:space="0" w:color="7B7B77"/>
        <w:bottom w:val="single" w:sz="4" w:space="0" w:color="7B7B77"/>
        <w:right w:val="single" w:sz="4" w:space="0" w:color="7B7B77"/>
        <w:insideH w:val="single" w:sz="4" w:space="0" w:color="7B7B77"/>
        <w:insideV w:val="single" w:sz="4" w:space="0" w:color="7B7B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212120"/>
          <w:left w:val="single" w:sz="4" w:space="0" w:color="212120"/>
          <w:bottom w:val="single" w:sz="4" w:space="0" w:color="212120"/>
          <w:right w:val="single" w:sz="4" w:space="0" w:color="212120"/>
          <w:insideH w:val="nil"/>
          <w:insideV w:val="nil"/>
        </w:tcBorders>
        <w:shd w:val="clear" w:color="auto" w:fill="212120"/>
      </w:tcPr>
    </w:tblStylePr>
    <w:tblStylePr w:type="lastRow">
      <w:rPr>
        <w:b/>
        <w:bCs/>
      </w:rPr>
      <w:tblPr/>
      <w:tcPr>
        <w:tcBorders>
          <w:top w:val="double" w:sz="4" w:space="0" w:color="21212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</w:style>
  <w:style w:type="table" w:styleId="-410">
    <w:name w:val="Grid Table 4 Accent 1"/>
    <w:basedOn w:val="a3"/>
    <w:uiPriority w:val="49"/>
    <w:rsid w:val="00572222"/>
    <w:tblPr>
      <w:tblStyleRowBandSize w:val="1"/>
      <w:tblStyleColBandSize w:val="1"/>
      <w:tblBorders>
        <w:top w:val="single" w:sz="4" w:space="0" w:color="F08598"/>
        <w:left w:val="single" w:sz="4" w:space="0" w:color="F08598"/>
        <w:bottom w:val="single" w:sz="4" w:space="0" w:color="F08598"/>
        <w:right w:val="single" w:sz="4" w:space="0" w:color="F08598"/>
        <w:insideH w:val="single" w:sz="4" w:space="0" w:color="F08598"/>
        <w:insideV w:val="single" w:sz="4" w:space="0" w:color="F08598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3454"/>
          <w:left w:val="single" w:sz="4" w:space="0" w:color="E73454"/>
          <w:bottom w:val="single" w:sz="4" w:space="0" w:color="E73454"/>
          <w:right w:val="single" w:sz="4" w:space="0" w:color="E73454"/>
          <w:insideH w:val="nil"/>
          <w:insideV w:val="nil"/>
        </w:tcBorders>
        <w:shd w:val="clear" w:color="auto" w:fill="E73454"/>
      </w:tcPr>
    </w:tblStylePr>
    <w:tblStylePr w:type="lastRow">
      <w:rPr>
        <w:b/>
        <w:bCs/>
      </w:rPr>
      <w:tblPr/>
      <w:tcPr>
        <w:tcBorders>
          <w:top w:val="double" w:sz="4" w:space="0" w:color="E7345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</w:style>
  <w:style w:type="table" w:styleId="-420">
    <w:name w:val="Grid Table 4 Accent 2"/>
    <w:basedOn w:val="a3"/>
    <w:uiPriority w:val="49"/>
    <w:rsid w:val="00572222"/>
    <w:tblPr>
      <w:tblStyleRowBandSize w:val="1"/>
      <w:tblStyleColBandSize w:val="1"/>
      <w:tblBorders>
        <w:top w:val="single" w:sz="4" w:space="0" w:color="4CCFFF"/>
        <w:left w:val="single" w:sz="4" w:space="0" w:color="4CCFFF"/>
        <w:bottom w:val="single" w:sz="4" w:space="0" w:color="4CCFFF"/>
        <w:right w:val="single" w:sz="4" w:space="0" w:color="4CCFFF"/>
        <w:insideH w:val="single" w:sz="4" w:space="0" w:color="4CCFFF"/>
        <w:insideV w:val="single" w:sz="4" w:space="0" w:color="4CCF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9DD5"/>
          <w:left w:val="single" w:sz="4" w:space="0" w:color="009DD5"/>
          <w:bottom w:val="single" w:sz="4" w:space="0" w:color="009DD5"/>
          <w:right w:val="single" w:sz="4" w:space="0" w:color="009DD5"/>
          <w:insideH w:val="nil"/>
          <w:insideV w:val="nil"/>
        </w:tcBorders>
        <w:shd w:val="clear" w:color="auto" w:fill="009DD5"/>
      </w:tcPr>
    </w:tblStylePr>
    <w:tblStylePr w:type="lastRow">
      <w:rPr>
        <w:b/>
        <w:bCs/>
      </w:rPr>
      <w:tblPr/>
      <w:tcPr>
        <w:tcBorders>
          <w:top w:val="double" w:sz="4" w:space="0" w:color="009D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</w:style>
  <w:style w:type="table" w:styleId="-430">
    <w:name w:val="Grid Table 4 Accent 3"/>
    <w:basedOn w:val="a3"/>
    <w:uiPriority w:val="49"/>
    <w:rsid w:val="00572222"/>
    <w:tblPr>
      <w:tblStyleRowBandSize w:val="1"/>
      <w:tblStyleColBandSize w:val="1"/>
      <w:tblBorders>
        <w:top w:val="single" w:sz="4" w:space="0" w:color="F6F4F0"/>
        <w:left w:val="single" w:sz="4" w:space="0" w:color="F6F4F0"/>
        <w:bottom w:val="single" w:sz="4" w:space="0" w:color="F6F4F0"/>
        <w:right w:val="single" w:sz="4" w:space="0" w:color="F6F4F0"/>
        <w:insideH w:val="single" w:sz="4" w:space="0" w:color="F6F4F0"/>
        <w:insideV w:val="single" w:sz="4" w:space="0" w:color="F6F4F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1EEE7"/>
          <w:left w:val="single" w:sz="4" w:space="0" w:color="F1EEE7"/>
          <w:bottom w:val="single" w:sz="4" w:space="0" w:color="F1EEE7"/>
          <w:right w:val="single" w:sz="4" w:space="0" w:color="F1EEE7"/>
          <w:insideH w:val="nil"/>
          <w:insideV w:val="nil"/>
        </w:tcBorders>
        <w:shd w:val="clear" w:color="auto" w:fill="F1EEE7"/>
      </w:tcPr>
    </w:tblStylePr>
    <w:tblStylePr w:type="lastRow">
      <w:rPr>
        <w:b/>
        <w:bCs/>
      </w:rPr>
      <w:tblPr/>
      <w:tcPr>
        <w:tcBorders>
          <w:top w:val="double" w:sz="4" w:space="0" w:color="F1EEE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</w:style>
  <w:style w:type="table" w:styleId="-44">
    <w:name w:val="Grid Table 4 Accent 4"/>
    <w:basedOn w:val="a3"/>
    <w:uiPriority w:val="49"/>
    <w:rsid w:val="00572222"/>
    <w:tblPr>
      <w:tblStyleRowBandSize w:val="1"/>
      <w:tblStyleColBandSize w:val="1"/>
      <w:tblBorders>
        <w:top w:val="single" w:sz="4" w:space="0" w:color="F7BA80"/>
        <w:left w:val="single" w:sz="4" w:space="0" w:color="F7BA80"/>
        <w:bottom w:val="single" w:sz="4" w:space="0" w:color="F7BA80"/>
        <w:right w:val="single" w:sz="4" w:space="0" w:color="F7BA80"/>
        <w:insideH w:val="single" w:sz="4" w:space="0" w:color="F7BA80"/>
        <w:insideV w:val="single" w:sz="4" w:space="0" w:color="F7BA8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28D2C"/>
          <w:left w:val="single" w:sz="4" w:space="0" w:color="F28D2C"/>
          <w:bottom w:val="single" w:sz="4" w:space="0" w:color="F28D2C"/>
          <w:right w:val="single" w:sz="4" w:space="0" w:color="F28D2C"/>
          <w:insideH w:val="nil"/>
          <w:insideV w:val="nil"/>
        </w:tcBorders>
        <w:shd w:val="clear" w:color="auto" w:fill="F28D2C"/>
      </w:tcPr>
    </w:tblStylePr>
    <w:tblStylePr w:type="lastRow">
      <w:rPr>
        <w:b/>
        <w:bCs/>
      </w:rPr>
      <w:tblPr/>
      <w:tcPr>
        <w:tcBorders>
          <w:top w:val="double" w:sz="4" w:space="0" w:color="F28D2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</w:style>
  <w:style w:type="table" w:styleId="-45">
    <w:name w:val="Grid Table 4 Accent 5"/>
    <w:basedOn w:val="a3"/>
    <w:uiPriority w:val="49"/>
    <w:rsid w:val="00572222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-46">
    <w:name w:val="Grid Table 4 Accent 6"/>
    <w:basedOn w:val="a3"/>
    <w:uiPriority w:val="49"/>
    <w:rsid w:val="00572222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-53">
    <w:name w:val="Grid Table 5 Dark"/>
    <w:basedOn w:val="a3"/>
    <w:uiPriority w:val="50"/>
    <w:rsid w:val="005722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D3D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21212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21212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21212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212120"/>
      </w:tcPr>
    </w:tblStylePr>
    <w:tblStylePr w:type="band1Vert">
      <w:tblPr/>
      <w:tcPr>
        <w:shd w:val="clear" w:color="auto" w:fill="A7A7A4"/>
      </w:tcPr>
    </w:tblStylePr>
    <w:tblStylePr w:type="band1Horz">
      <w:tblPr/>
      <w:tcPr>
        <w:shd w:val="clear" w:color="auto" w:fill="A7A7A4"/>
      </w:tcPr>
    </w:tblStylePr>
  </w:style>
  <w:style w:type="table" w:styleId="-510">
    <w:name w:val="Grid Table 5 Dark Accent 1"/>
    <w:basedOn w:val="a3"/>
    <w:uiPriority w:val="50"/>
    <w:rsid w:val="005722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D6D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345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345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345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3454"/>
      </w:tcPr>
    </w:tblStylePr>
    <w:tblStylePr w:type="band1Vert">
      <w:tblPr/>
      <w:tcPr>
        <w:shd w:val="clear" w:color="auto" w:fill="F5ADBA"/>
      </w:tcPr>
    </w:tblStylePr>
    <w:tblStylePr w:type="band1Horz">
      <w:tblPr/>
      <w:tcPr>
        <w:shd w:val="clear" w:color="auto" w:fill="F5ADBA"/>
      </w:tcPr>
    </w:tblStylePr>
  </w:style>
  <w:style w:type="table" w:styleId="-520">
    <w:name w:val="Grid Table 5 Dark Accent 2"/>
    <w:basedOn w:val="a3"/>
    <w:uiPriority w:val="50"/>
    <w:rsid w:val="005722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3EFF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9D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9D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9D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9DD5"/>
      </w:tcPr>
    </w:tblStylePr>
    <w:tblStylePr w:type="band1Vert">
      <w:tblPr/>
      <w:tcPr>
        <w:shd w:val="clear" w:color="auto" w:fill="88DFFF"/>
      </w:tcPr>
    </w:tblStylePr>
    <w:tblStylePr w:type="band1Horz">
      <w:tblPr/>
      <w:tcPr>
        <w:shd w:val="clear" w:color="auto" w:fill="88DFFF"/>
      </w:tcPr>
    </w:tblStylePr>
  </w:style>
  <w:style w:type="table" w:styleId="-530">
    <w:name w:val="Grid Table 5 Dark Accent 3"/>
    <w:basedOn w:val="a3"/>
    <w:uiPriority w:val="50"/>
    <w:rsid w:val="005722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FBF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1EEE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1EEE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1EEE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1EEE7"/>
      </w:tcPr>
    </w:tblStylePr>
    <w:tblStylePr w:type="band1Vert">
      <w:tblPr/>
      <w:tcPr>
        <w:shd w:val="clear" w:color="auto" w:fill="F9F8F5"/>
      </w:tcPr>
    </w:tblStylePr>
    <w:tblStylePr w:type="band1Horz">
      <w:tblPr/>
      <w:tcPr>
        <w:shd w:val="clear" w:color="auto" w:fill="F9F8F5"/>
      </w:tcPr>
    </w:tblStylePr>
  </w:style>
  <w:style w:type="table" w:styleId="-54">
    <w:name w:val="Grid Table 5 Dark Accent 4"/>
    <w:basedOn w:val="a3"/>
    <w:uiPriority w:val="50"/>
    <w:rsid w:val="005722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7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28D2C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28D2C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28D2C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28D2C"/>
      </w:tcPr>
    </w:tblStylePr>
    <w:tblStylePr w:type="band1Vert">
      <w:tblPr/>
      <w:tcPr>
        <w:shd w:val="clear" w:color="auto" w:fill="F9D1AA"/>
      </w:tcPr>
    </w:tblStylePr>
    <w:tblStylePr w:type="band1Horz">
      <w:tblPr/>
      <w:tcPr>
        <w:shd w:val="clear" w:color="auto" w:fill="F9D1AA"/>
      </w:tcPr>
    </w:tblStylePr>
  </w:style>
  <w:style w:type="table" w:styleId="-55">
    <w:name w:val="Grid Table 5 Dark Accent 5"/>
    <w:basedOn w:val="a3"/>
    <w:uiPriority w:val="50"/>
    <w:rsid w:val="005722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-56">
    <w:name w:val="Grid Table 5 Dark Accent 6"/>
    <w:basedOn w:val="a3"/>
    <w:uiPriority w:val="50"/>
    <w:rsid w:val="005722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-63">
    <w:name w:val="Grid Table 6 Colorful"/>
    <w:basedOn w:val="a3"/>
    <w:uiPriority w:val="51"/>
    <w:rsid w:val="00572222"/>
    <w:tblPr>
      <w:tblStyleRowBandSize w:val="1"/>
      <w:tblStyleColBandSize w:val="1"/>
      <w:tblBorders>
        <w:top w:val="single" w:sz="4" w:space="0" w:color="7B7B77"/>
        <w:left w:val="single" w:sz="4" w:space="0" w:color="7B7B77"/>
        <w:bottom w:val="single" w:sz="4" w:space="0" w:color="7B7B77"/>
        <w:right w:val="single" w:sz="4" w:space="0" w:color="7B7B77"/>
        <w:insideH w:val="single" w:sz="4" w:space="0" w:color="7B7B77"/>
        <w:insideV w:val="single" w:sz="4" w:space="0" w:color="7B7B77"/>
      </w:tblBorders>
    </w:tblPr>
    <w:tblStylePr w:type="firstRow">
      <w:rPr>
        <w:b/>
        <w:bCs/>
      </w:rPr>
      <w:tblPr/>
      <w:tcPr>
        <w:tcBorders>
          <w:bottom w:val="single" w:sz="12" w:space="0" w:color="7B7B77"/>
        </w:tcBorders>
      </w:tcPr>
    </w:tblStylePr>
    <w:tblStylePr w:type="lastRow">
      <w:rPr>
        <w:b/>
        <w:bCs/>
      </w:rPr>
      <w:tblPr/>
      <w:tcPr>
        <w:tcBorders>
          <w:top w:val="double" w:sz="4" w:space="0" w:color="7B7B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</w:style>
  <w:style w:type="table" w:styleId="-610">
    <w:name w:val="Grid Table 6 Colorful Accent 1"/>
    <w:basedOn w:val="a3"/>
    <w:uiPriority w:val="51"/>
    <w:rsid w:val="00572222"/>
    <w:rPr>
      <w:color w:val="BD1633"/>
    </w:rPr>
    <w:tblPr>
      <w:tblStyleRowBandSize w:val="1"/>
      <w:tblStyleColBandSize w:val="1"/>
      <w:tblBorders>
        <w:top w:val="single" w:sz="4" w:space="0" w:color="F08598"/>
        <w:left w:val="single" w:sz="4" w:space="0" w:color="F08598"/>
        <w:bottom w:val="single" w:sz="4" w:space="0" w:color="F08598"/>
        <w:right w:val="single" w:sz="4" w:space="0" w:color="F08598"/>
        <w:insideH w:val="single" w:sz="4" w:space="0" w:color="F08598"/>
        <w:insideV w:val="single" w:sz="4" w:space="0" w:color="F08598"/>
      </w:tblBorders>
    </w:tblPr>
    <w:tblStylePr w:type="firstRow">
      <w:rPr>
        <w:b/>
        <w:bCs/>
      </w:rPr>
      <w:tblPr/>
      <w:tcPr>
        <w:tcBorders>
          <w:bottom w:val="single" w:sz="12" w:space="0" w:color="F08598"/>
        </w:tcBorders>
      </w:tcPr>
    </w:tblStylePr>
    <w:tblStylePr w:type="lastRow">
      <w:rPr>
        <w:b/>
        <w:bCs/>
      </w:rPr>
      <w:tblPr/>
      <w:tcPr>
        <w:tcBorders>
          <w:top w:val="double" w:sz="4" w:space="0" w:color="F0859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</w:style>
  <w:style w:type="table" w:styleId="-620">
    <w:name w:val="Grid Table 6 Colorful Accent 2"/>
    <w:basedOn w:val="a3"/>
    <w:uiPriority w:val="51"/>
    <w:rsid w:val="00572222"/>
    <w:rPr>
      <w:color w:val="00749F"/>
    </w:rPr>
    <w:tblPr>
      <w:tblStyleRowBandSize w:val="1"/>
      <w:tblStyleColBandSize w:val="1"/>
      <w:tblBorders>
        <w:top w:val="single" w:sz="4" w:space="0" w:color="4CCFFF"/>
        <w:left w:val="single" w:sz="4" w:space="0" w:color="4CCFFF"/>
        <w:bottom w:val="single" w:sz="4" w:space="0" w:color="4CCFFF"/>
        <w:right w:val="single" w:sz="4" w:space="0" w:color="4CCFFF"/>
        <w:insideH w:val="single" w:sz="4" w:space="0" w:color="4CCFFF"/>
        <w:insideV w:val="single" w:sz="4" w:space="0" w:color="4CCFFF"/>
      </w:tblBorders>
    </w:tblPr>
    <w:tblStylePr w:type="firstRow">
      <w:rPr>
        <w:b/>
        <w:bCs/>
      </w:rPr>
      <w:tblPr/>
      <w:tcPr>
        <w:tcBorders>
          <w:bottom w:val="single" w:sz="12" w:space="0" w:color="4CCFFF"/>
        </w:tcBorders>
      </w:tcPr>
    </w:tblStylePr>
    <w:tblStylePr w:type="lastRow">
      <w:rPr>
        <w:b/>
        <w:bCs/>
      </w:rPr>
      <w:tblPr/>
      <w:tcPr>
        <w:tcBorders>
          <w:top w:val="double" w:sz="4" w:space="0" w:color="4CCF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</w:style>
  <w:style w:type="table" w:styleId="-630">
    <w:name w:val="Grid Table 6 Colorful Accent 3"/>
    <w:basedOn w:val="a3"/>
    <w:uiPriority w:val="51"/>
    <w:rsid w:val="00572222"/>
    <w:rPr>
      <w:color w:val="C5B89C"/>
    </w:rPr>
    <w:tblPr>
      <w:tblStyleRowBandSize w:val="1"/>
      <w:tblStyleColBandSize w:val="1"/>
      <w:tblBorders>
        <w:top w:val="single" w:sz="4" w:space="0" w:color="F6F4F0"/>
        <w:left w:val="single" w:sz="4" w:space="0" w:color="F6F4F0"/>
        <w:bottom w:val="single" w:sz="4" w:space="0" w:color="F6F4F0"/>
        <w:right w:val="single" w:sz="4" w:space="0" w:color="F6F4F0"/>
        <w:insideH w:val="single" w:sz="4" w:space="0" w:color="F6F4F0"/>
        <w:insideV w:val="single" w:sz="4" w:space="0" w:color="F6F4F0"/>
      </w:tblBorders>
    </w:tblPr>
    <w:tblStylePr w:type="firstRow">
      <w:rPr>
        <w:b/>
        <w:bCs/>
      </w:rPr>
      <w:tblPr/>
      <w:tcPr>
        <w:tcBorders>
          <w:bottom w:val="single" w:sz="12" w:space="0" w:color="F6F4F0"/>
        </w:tcBorders>
      </w:tcPr>
    </w:tblStylePr>
    <w:tblStylePr w:type="lastRow">
      <w:rPr>
        <w:b/>
        <w:bCs/>
      </w:rPr>
      <w:tblPr/>
      <w:tcPr>
        <w:tcBorders>
          <w:top w:val="double" w:sz="4" w:space="0" w:color="F6F4F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</w:style>
  <w:style w:type="table" w:styleId="-64">
    <w:name w:val="Grid Table 6 Colorful Accent 4"/>
    <w:basedOn w:val="a3"/>
    <w:uiPriority w:val="51"/>
    <w:rsid w:val="00572222"/>
    <w:rPr>
      <w:color w:val="C9680C"/>
    </w:rPr>
    <w:tblPr>
      <w:tblStyleRowBandSize w:val="1"/>
      <w:tblStyleColBandSize w:val="1"/>
      <w:tblBorders>
        <w:top w:val="single" w:sz="4" w:space="0" w:color="F7BA80"/>
        <w:left w:val="single" w:sz="4" w:space="0" w:color="F7BA80"/>
        <w:bottom w:val="single" w:sz="4" w:space="0" w:color="F7BA80"/>
        <w:right w:val="single" w:sz="4" w:space="0" w:color="F7BA80"/>
        <w:insideH w:val="single" w:sz="4" w:space="0" w:color="F7BA80"/>
        <w:insideV w:val="single" w:sz="4" w:space="0" w:color="F7BA80"/>
      </w:tblBorders>
    </w:tblPr>
    <w:tblStylePr w:type="firstRow">
      <w:rPr>
        <w:b/>
        <w:bCs/>
      </w:rPr>
      <w:tblPr/>
      <w:tcPr>
        <w:tcBorders>
          <w:bottom w:val="single" w:sz="12" w:space="0" w:color="F7BA80"/>
        </w:tcBorders>
      </w:tcPr>
    </w:tblStylePr>
    <w:tblStylePr w:type="lastRow">
      <w:rPr>
        <w:b/>
        <w:bCs/>
      </w:rPr>
      <w:tblPr/>
      <w:tcPr>
        <w:tcBorders>
          <w:top w:val="double" w:sz="4" w:space="0" w:color="F7B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</w:style>
  <w:style w:type="table" w:styleId="-65">
    <w:name w:val="Grid Table 6 Colorful Accent 5"/>
    <w:basedOn w:val="a3"/>
    <w:uiPriority w:val="51"/>
    <w:rsid w:val="00572222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-66">
    <w:name w:val="Grid Table 6 Colorful Accent 6"/>
    <w:basedOn w:val="a3"/>
    <w:uiPriority w:val="51"/>
    <w:rsid w:val="00572222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-7">
    <w:name w:val="Grid Table 7 Colorful"/>
    <w:basedOn w:val="a3"/>
    <w:uiPriority w:val="52"/>
    <w:rsid w:val="00572222"/>
    <w:tblPr>
      <w:tblStyleRowBandSize w:val="1"/>
      <w:tblStyleColBandSize w:val="1"/>
      <w:tblBorders>
        <w:top w:val="single" w:sz="4" w:space="0" w:color="7B7B77"/>
        <w:left w:val="single" w:sz="4" w:space="0" w:color="7B7B77"/>
        <w:bottom w:val="single" w:sz="4" w:space="0" w:color="7B7B77"/>
        <w:right w:val="single" w:sz="4" w:space="0" w:color="7B7B77"/>
        <w:insideH w:val="single" w:sz="4" w:space="0" w:color="7B7B77"/>
        <w:insideV w:val="single" w:sz="4" w:space="0" w:color="7B7B7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  <w:tblStylePr w:type="neCell">
      <w:tblPr/>
      <w:tcPr>
        <w:tcBorders>
          <w:bottom w:val="single" w:sz="4" w:space="0" w:color="7B7B77"/>
        </w:tcBorders>
      </w:tcPr>
    </w:tblStylePr>
    <w:tblStylePr w:type="nwCell">
      <w:tblPr/>
      <w:tcPr>
        <w:tcBorders>
          <w:bottom w:val="single" w:sz="4" w:space="0" w:color="7B7B77"/>
        </w:tcBorders>
      </w:tcPr>
    </w:tblStylePr>
    <w:tblStylePr w:type="seCell">
      <w:tblPr/>
      <w:tcPr>
        <w:tcBorders>
          <w:top w:val="single" w:sz="4" w:space="0" w:color="7B7B77"/>
        </w:tcBorders>
      </w:tcPr>
    </w:tblStylePr>
    <w:tblStylePr w:type="swCell">
      <w:tblPr/>
      <w:tcPr>
        <w:tcBorders>
          <w:top w:val="single" w:sz="4" w:space="0" w:color="7B7B77"/>
        </w:tcBorders>
      </w:tcPr>
    </w:tblStylePr>
  </w:style>
  <w:style w:type="table" w:styleId="-71">
    <w:name w:val="Grid Table 7 Colorful Accent 1"/>
    <w:basedOn w:val="a3"/>
    <w:uiPriority w:val="52"/>
    <w:rsid w:val="00572222"/>
    <w:rPr>
      <w:color w:val="BD1633"/>
    </w:rPr>
    <w:tblPr>
      <w:tblStyleRowBandSize w:val="1"/>
      <w:tblStyleColBandSize w:val="1"/>
      <w:tblBorders>
        <w:top w:val="single" w:sz="4" w:space="0" w:color="F08598"/>
        <w:left w:val="single" w:sz="4" w:space="0" w:color="F08598"/>
        <w:bottom w:val="single" w:sz="4" w:space="0" w:color="F08598"/>
        <w:right w:val="single" w:sz="4" w:space="0" w:color="F08598"/>
        <w:insideH w:val="single" w:sz="4" w:space="0" w:color="F08598"/>
        <w:insideV w:val="single" w:sz="4" w:space="0" w:color="F08598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  <w:tblStylePr w:type="neCell">
      <w:tblPr/>
      <w:tcPr>
        <w:tcBorders>
          <w:bottom w:val="single" w:sz="4" w:space="0" w:color="F08598"/>
        </w:tcBorders>
      </w:tcPr>
    </w:tblStylePr>
    <w:tblStylePr w:type="nwCell">
      <w:tblPr/>
      <w:tcPr>
        <w:tcBorders>
          <w:bottom w:val="single" w:sz="4" w:space="0" w:color="F08598"/>
        </w:tcBorders>
      </w:tcPr>
    </w:tblStylePr>
    <w:tblStylePr w:type="seCell">
      <w:tblPr/>
      <w:tcPr>
        <w:tcBorders>
          <w:top w:val="single" w:sz="4" w:space="0" w:color="F08598"/>
        </w:tcBorders>
      </w:tcPr>
    </w:tblStylePr>
    <w:tblStylePr w:type="swCell">
      <w:tblPr/>
      <w:tcPr>
        <w:tcBorders>
          <w:top w:val="single" w:sz="4" w:space="0" w:color="F08598"/>
        </w:tcBorders>
      </w:tcPr>
    </w:tblStylePr>
  </w:style>
  <w:style w:type="table" w:styleId="-72">
    <w:name w:val="Grid Table 7 Colorful Accent 2"/>
    <w:basedOn w:val="a3"/>
    <w:uiPriority w:val="52"/>
    <w:rsid w:val="00572222"/>
    <w:rPr>
      <w:color w:val="00749F"/>
    </w:rPr>
    <w:tblPr>
      <w:tblStyleRowBandSize w:val="1"/>
      <w:tblStyleColBandSize w:val="1"/>
      <w:tblBorders>
        <w:top w:val="single" w:sz="4" w:space="0" w:color="4CCFFF"/>
        <w:left w:val="single" w:sz="4" w:space="0" w:color="4CCFFF"/>
        <w:bottom w:val="single" w:sz="4" w:space="0" w:color="4CCFFF"/>
        <w:right w:val="single" w:sz="4" w:space="0" w:color="4CCFFF"/>
        <w:insideH w:val="single" w:sz="4" w:space="0" w:color="4CCFFF"/>
        <w:insideV w:val="single" w:sz="4" w:space="0" w:color="4CCFF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  <w:tblStylePr w:type="neCell">
      <w:tblPr/>
      <w:tcPr>
        <w:tcBorders>
          <w:bottom w:val="single" w:sz="4" w:space="0" w:color="4CCFFF"/>
        </w:tcBorders>
      </w:tcPr>
    </w:tblStylePr>
    <w:tblStylePr w:type="nwCell">
      <w:tblPr/>
      <w:tcPr>
        <w:tcBorders>
          <w:bottom w:val="single" w:sz="4" w:space="0" w:color="4CCFFF"/>
        </w:tcBorders>
      </w:tcPr>
    </w:tblStylePr>
    <w:tblStylePr w:type="seCell">
      <w:tblPr/>
      <w:tcPr>
        <w:tcBorders>
          <w:top w:val="single" w:sz="4" w:space="0" w:color="4CCFFF"/>
        </w:tcBorders>
      </w:tcPr>
    </w:tblStylePr>
    <w:tblStylePr w:type="swCell">
      <w:tblPr/>
      <w:tcPr>
        <w:tcBorders>
          <w:top w:val="single" w:sz="4" w:space="0" w:color="4CCFFF"/>
        </w:tcBorders>
      </w:tcPr>
    </w:tblStylePr>
  </w:style>
  <w:style w:type="table" w:styleId="-73">
    <w:name w:val="Grid Table 7 Colorful Accent 3"/>
    <w:basedOn w:val="a3"/>
    <w:uiPriority w:val="52"/>
    <w:rsid w:val="00572222"/>
    <w:rPr>
      <w:color w:val="C5B89C"/>
    </w:rPr>
    <w:tblPr>
      <w:tblStyleRowBandSize w:val="1"/>
      <w:tblStyleColBandSize w:val="1"/>
      <w:tblBorders>
        <w:top w:val="single" w:sz="4" w:space="0" w:color="F6F4F0"/>
        <w:left w:val="single" w:sz="4" w:space="0" w:color="F6F4F0"/>
        <w:bottom w:val="single" w:sz="4" w:space="0" w:color="F6F4F0"/>
        <w:right w:val="single" w:sz="4" w:space="0" w:color="F6F4F0"/>
        <w:insideH w:val="single" w:sz="4" w:space="0" w:color="F6F4F0"/>
        <w:insideV w:val="single" w:sz="4" w:space="0" w:color="F6F4F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  <w:tblStylePr w:type="neCell">
      <w:tblPr/>
      <w:tcPr>
        <w:tcBorders>
          <w:bottom w:val="single" w:sz="4" w:space="0" w:color="F6F4F0"/>
        </w:tcBorders>
      </w:tcPr>
    </w:tblStylePr>
    <w:tblStylePr w:type="nwCell">
      <w:tblPr/>
      <w:tcPr>
        <w:tcBorders>
          <w:bottom w:val="single" w:sz="4" w:space="0" w:color="F6F4F0"/>
        </w:tcBorders>
      </w:tcPr>
    </w:tblStylePr>
    <w:tblStylePr w:type="seCell">
      <w:tblPr/>
      <w:tcPr>
        <w:tcBorders>
          <w:top w:val="single" w:sz="4" w:space="0" w:color="F6F4F0"/>
        </w:tcBorders>
      </w:tcPr>
    </w:tblStylePr>
    <w:tblStylePr w:type="swCell">
      <w:tblPr/>
      <w:tcPr>
        <w:tcBorders>
          <w:top w:val="single" w:sz="4" w:space="0" w:color="F6F4F0"/>
        </w:tcBorders>
      </w:tcPr>
    </w:tblStylePr>
  </w:style>
  <w:style w:type="table" w:styleId="-74">
    <w:name w:val="Grid Table 7 Colorful Accent 4"/>
    <w:basedOn w:val="a3"/>
    <w:uiPriority w:val="52"/>
    <w:rsid w:val="00572222"/>
    <w:rPr>
      <w:color w:val="C9680C"/>
    </w:rPr>
    <w:tblPr>
      <w:tblStyleRowBandSize w:val="1"/>
      <w:tblStyleColBandSize w:val="1"/>
      <w:tblBorders>
        <w:top w:val="single" w:sz="4" w:space="0" w:color="F7BA80"/>
        <w:left w:val="single" w:sz="4" w:space="0" w:color="F7BA80"/>
        <w:bottom w:val="single" w:sz="4" w:space="0" w:color="F7BA80"/>
        <w:right w:val="single" w:sz="4" w:space="0" w:color="F7BA80"/>
        <w:insideH w:val="single" w:sz="4" w:space="0" w:color="F7BA80"/>
        <w:insideV w:val="single" w:sz="4" w:space="0" w:color="F7BA8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  <w:tblStylePr w:type="neCell">
      <w:tblPr/>
      <w:tcPr>
        <w:tcBorders>
          <w:bottom w:val="single" w:sz="4" w:space="0" w:color="F7BA80"/>
        </w:tcBorders>
      </w:tcPr>
    </w:tblStylePr>
    <w:tblStylePr w:type="nwCell">
      <w:tblPr/>
      <w:tcPr>
        <w:tcBorders>
          <w:bottom w:val="single" w:sz="4" w:space="0" w:color="F7BA80"/>
        </w:tcBorders>
      </w:tcPr>
    </w:tblStylePr>
    <w:tblStylePr w:type="seCell">
      <w:tblPr/>
      <w:tcPr>
        <w:tcBorders>
          <w:top w:val="single" w:sz="4" w:space="0" w:color="F7BA80"/>
        </w:tcBorders>
      </w:tcPr>
    </w:tblStylePr>
    <w:tblStylePr w:type="swCell">
      <w:tblPr/>
      <w:tcPr>
        <w:tcBorders>
          <w:top w:val="single" w:sz="4" w:space="0" w:color="F7BA80"/>
        </w:tcBorders>
      </w:tcPr>
    </w:tblStylePr>
  </w:style>
  <w:style w:type="table" w:styleId="-75">
    <w:name w:val="Grid Table 7 Colorful Accent 5"/>
    <w:basedOn w:val="a3"/>
    <w:uiPriority w:val="52"/>
    <w:rsid w:val="00572222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-76">
    <w:name w:val="Grid Table 7 Colorful Accent 6"/>
    <w:basedOn w:val="a3"/>
    <w:uiPriority w:val="52"/>
    <w:rsid w:val="00572222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character" w:customStyle="1" w:styleId="32">
    <w:name w:val="Заголовок 3 Знак"/>
    <w:link w:val="31"/>
    <w:uiPriority w:val="9"/>
    <w:semiHidden/>
    <w:rsid w:val="00572222"/>
    <w:rPr>
      <w:rFonts w:ascii="Arial" w:eastAsia="SimHei" w:hAnsi="Arial" w:cs="Times New Roman"/>
      <w:color w:val="7D0F22"/>
      <w:kern w:val="16"/>
      <w:sz w:val="24"/>
      <w:szCs w:val="24"/>
    </w:rPr>
  </w:style>
  <w:style w:type="character" w:customStyle="1" w:styleId="42">
    <w:name w:val="Заголовок 4 Знак"/>
    <w:link w:val="41"/>
    <w:uiPriority w:val="9"/>
    <w:semiHidden/>
    <w:rsid w:val="00572222"/>
    <w:rPr>
      <w:rFonts w:ascii="Arial" w:eastAsia="SimHei" w:hAnsi="Arial" w:cs="Times New Roman"/>
      <w:i/>
      <w:iCs/>
      <w:color w:val="BD1633"/>
      <w:kern w:val="16"/>
      <w:sz w:val="22"/>
    </w:rPr>
  </w:style>
  <w:style w:type="character" w:customStyle="1" w:styleId="52">
    <w:name w:val="Заголовок 5 Знак"/>
    <w:link w:val="51"/>
    <w:uiPriority w:val="9"/>
    <w:semiHidden/>
    <w:rsid w:val="00572222"/>
    <w:rPr>
      <w:rFonts w:ascii="Arial" w:eastAsia="SimHei" w:hAnsi="Arial" w:cs="Times New Roman"/>
      <w:color w:val="BD1633"/>
      <w:kern w:val="16"/>
      <w:sz w:val="22"/>
    </w:rPr>
  </w:style>
  <w:style w:type="character" w:customStyle="1" w:styleId="60">
    <w:name w:val="Заголовок 6 Знак"/>
    <w:link w:val="6"/>
    <w:uiPriority w:val="9"/>
    <w:semiHidden/>
    <w:rsid w:val="00572222"/>
    <w:rPr>
      <w:rFonts w:ascii="Arial" w:eastAsia="SimHei" w:hAnsi="Arial" w:cs="Times New Roman"/>
      <w:color w:val="7D0F22"/>
      <w:kern w:val="16"/>
      <w:sz w:val="22"/>
    </w:rPr>
  </w:style>
  <w:style w:type="character" w:customStyle="1" w:styleId="70">
    <w:name w:val="Заголовок 7 Знак"/>
    <w:link w:val="7"/>
    <w:uiPriority w:val="9"/>
    <w:semiHidden/>
    <w:rsid w:val="00572222"/>
    <w:rPr>
      <w:rFonts w:ascii="Arial" w:eastAsia="SimHei" w:hAnsi="Arial" w:cs="Times New Roman"/>
      <w:i/>
      <w:iCs/>
      <w:color w:val="7D0F22"/>
      <w:kern w:val="16"/>
      <w:sz w:val="22"/>
    </w:rPr>
  </w:style>
  <w:style w:type="character" w:customStyle="1" w:styleId="80">
    <w:name w:val="Заголовок 8 Знак"/>
    <w:link w:val="8"/>
    <w:uiPriority w:val="9"/>
    <w:semiHidden/>
    <w:rsid w:val="00572222"/>
    <w:rPr>
      <w:rFonts w:ascii="Arial" w:eastAsia="SimHei" w:hAnsi="Arial" w:cs="Times New Roman"/>
      <w:color w:val="434341"/>
      <w:kern w:val="16"/>
      <w:sz w:val="22"/>
      <w:szCs w:val="21"/>
    </w:rPr>
  </w:style>
  <w:style w:type="character" w:customStyle="1" w:styleId="90">
    <w:name w:val="Заголовок 9 Знак"/>
    <w:link w:val="9"/>
    <w:uiPriority w:val="9"/>
    <w:semiHidden/>
    <w:rsid w:val="00572222"/>
    <w:rPr>
      <w:rFonts w:ascii="Arial" w:eastAsia="SimHei" w:hAnsi="Arial" w:cs="Times New Roman"/>
      <w:i/>
      <w:iCs/>
      <w:color w:val="434341"/>
      <w:kern w:val="16"/>
      <w:sz w:val="22"/>
      <w:szCs w:val="21"/>
    </w:rPr>
  </w:style>
  <w:style w:type="character" w:styleId="HTML">
    <w:name w:val="HTML Acronym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1"/>
    <w:uiPriority w:val="99"/>
    <w:semiHidden/>
    <w:unhideWhenUsed/>
    <w:rsid w:val="00572222"/>
    <w:pPr>
      <w:spacing w:after="0"/>
    </w:pPr>
    <w:rPr>
      <w:i/>
      <w:iCs/>
    </w:rPr>
  </w:style>
  <w:style w:type="character" w:customStyle="1" w:styleId="HTML1">
    <w:name w:val="Адрес HTML Знак"/>
    <w:link w:val="HTML0"/>
    <w:uiPriority w:val="99"/>
    <w:semiHidden/>
    <w:rsid w:val="00572222"/>
    <w:rPr>
      <w:i/>
      <w:iCs/>
      <w:kern w:val="16"/>
      <w:sz w:val="22"/>
    </w:rPr>
  </w:style>
  <w:style w:type="character" w:styleId="HTML2">
    <w:name w:val="HTML Cite"/>
    <w:uiPriority w:val="99"/>
    <w:semiHidden/>
    <w:unhideWhenUsed/>
    <w:rsid w:val="00572222"/>
    <w:rPr>
      <w:i/>
      <w:iCs/>
      <w:sz w:val="22"/>
    </w:rPr>
  </w:style>
  <w:style w:type="character" w:styleId="HTML3">
    <w:name w:val="HTML Code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4">
    <w:name w:val="HTML Definition"/>
    <w:uiPriority w:val="99"/>
    <w:semiHidden/>
    <w:unhideWhenUsed/>
    <w:rsid w:val="00572222"/>
    <w:rPr>
      <w:i/>
      <w:iCs/>
      <w:sz w:val="22"/>
    </w:rPr>
  </w:style>
  <w:style w:type="character" w:styleId="HTML5">
    <w:name w:val="HTML Keyboard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572222"/>
    <w:pPr>
      <w:spacing w:after="0"/>
    </w:pPr>
    <w:rPr>
      <w:rFonts w:ascii="Consolas" w:hAnsi="Consolas"/>
    </w:rPr>
  </w:style>
  <w:style w:type="character" w:customStyle="1" w:styleId="HTML7">
    <w:name w:val="Стандартный HTML Знак"/>
    <w:link w:val="HTML6"/>
    <w:uiPriority w:val="99"/>
    <w:semiHidden/>
    <w:rsid w:val="00572222"/>
    <w:rPr>
      <w:rFonts w:ascii="Consolas" w:hAnsi="Consolas"/>
      <w:kern w:val="16"/>
      <w:sz w:val="22"/>
    </w:rPr>
  </w:style>
  <w:style w:type="character" w:styleId="HTML8">
    <w:name w:val="HTML Sample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9">
    <w:name w:val="HTML Typewriter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a">
    <w:name w:val="HTML Variable"/>
    <w:uiPriority w:val="99"/>
    <w:semiHidden/>
    <w:unhideWhenUsed/>
    <w:rsid w:val="00572222"/>
    <w:rPr>
      <w:i/>
      <w:iCs/>
      <w:sz w:val="22"/>
    </w:rPr>
  </w:style>
  <w:style w:type="character" w:styleId="afff4">
    <w:name w:val="Hyperlink"/>
    <w:uiPriority w:val="99"/>
    <w:unhideWhenUsed/>
    <w:rsid w:val="000F51EC"/>
    <w:rPr>
      <w:color w:val="864508"/>
      <w:sz w:val="22"/>
      <w:u w:val="single"/>
    </w:rPr>
  </w:style>
  <w:style w:type="paragraph" w:styleId="11">
    <w:name w:val="index 1"/>
    <w:basedOn w:val="a1"/>
    <w:next w:val="a1"/>
    <w:autoRedefine/>
    <w:uiPriority w:val="99"/>
    <w:semiHidden/>
    <w:unhideWhenUsed/>
    <w:rsid w:val="00572222"/>
    <w:pPr>
      <w:spacing w:after="0"/>
      <w:ind w:left="200" w:hanging="200"/>
    </w:pPr>
  </w:style>
  <w:style w:type="paragraph" w:styleId="2a">
    <w:name w:val="index 2"/>
    <w:basedOn w:val="a1"/>
    <w:next w:val="a1"/>
    <w:autoRedefine/>
    <w:uiPriority w:val="99"/>
    <w:semiHidden/>
    <w:unhideWhenUsed/>
    <w:rsid w:val="00572222"/>
    <w:pPr>
      <w:spacing w:after="0"/>
      <w:ind w:left="400" w:hanging="200"/>
    </w:pPr>
  </w:style>
  <w:style w:type="paragraph" w:styleId="37">
    <w:name w:val="index 3"/>
    <w:basedOn w:val="a1"/>
    <w:next w:val="a1"/>
    <w:autoRedefine/>
    <w:uiPriority w:val="99"/>
    <w:semiHidden/>
    <w:unhideWhenUsed/>
    <w:rsid w:val="00572222"/>
    <w:pPr>
      <w:spacing w:after="0"/>
      <w:ind w:left="600" w:hanging="200"/>
    </w:pPr>
  </w:style>
  <w:style w:type="paragraph" w:styleId="43">
    <w:name w:val="index 4"/>
    <w:basedOn w:val="a1"/>
    <w:next w:val="a1"/>
    <w:autoRedefine/>
    <w:uiPriority w:val="99"/>
    <w:semiHidden/>
    <w:unhideWhenUsed/>
    <w:rsid w:val="00572222"/>
    <w:pPr>
      <w:spacing w:after="0"/>
      <w:ind w:left="800" w:hanging="200"/>
    </w:pPr>
  </w:style>
  <w:style w:type="paragraph" w:styleId="53">
    <w:name w:val="index 5"/>
    <w:basedOn w:val="a1"/>
    <w:next w:val="a1"/>
    <w:autoRedefine/>
    <w:uiPriority w:val="99"/>
    <w:semiHidden/>
    <w:unhideWhenUsed/>
    <w:rsid w:val="00572222"/>
    <w:pPr>
      <w:spacing w:after="0"/>
      <w:ind w:left="10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572222"/>
    <w:pPr>
      <w:spacing w:after="0"/>
      <w:ind w:left="12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572222"/>
    <w:pPr>
      <w:spacing w:after="0"/>
      <w:ind w:left="14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572222"/>
    <w:pPr>
      <w:spacing w:after="0"/>
      <w:ind w:left="16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572222"/>
    <w:pPr>
      <w:spacing w:after="0"/>
      <w:ind w:left="1800" w:hanging="200"/>
    </w:pPr>
  </w:style>
  <w:style w:type="paragraph" w:styleId="afff5">
    <w:name w:val="index heading"/>
    <w:basedOn w:val="a1"/>
    <w:next w:val="11"/>
    <w:uiPriority w:val="99"/>
    <w:semiHidden/>
    <w:unhideWhenUsed/>
    <w:rsid w:val="00572222"/>
    <w:rPr>
      <w:rFonts w:ascii="Arial" w:eastAsia="SimHei" w:hAnsi="Arial"/>
      <w:b/>
      <w:bCs/>
    </w:rPr>
  </w:style>
  <w:style w:type="character" w:styleId="afff6">
    <w:name w:val="Intense Emphasis"/>
    <w:uiPriority w:val="21"/>
    <w:semiHidden/>
    <w:qFormat/>
    <w:rsid w:val="000F51EC"/>
    <w:rPr>
      <w:i/>
      <w:iCs/>
      <w:color w:val="BD1633"/>
      <w:sz w:val="22"/>
    </w:rPr>
  </w:style>
  <w:style w:type="paragraph" w:styleId="afff7">
    <w:name w:val="Intense Quote"/>
    <w:basedOn w:val="a1"/>
    <w:next w:val="a1"/>
    <w:link w:val="afff8"/>
    <w:uiPriority w:val="30"/>
    <w:semiHidden/>
    <w:qFormat/>
    <w:rsid w:val="000F51EC"/>
    <w:pPr>
      <w:pBdr>
        <w:top w:val="single" w:sz="4" w:space="10" w:color="E73454"/>
        <w:bottom w:val="single" w:sz="4" w:space="10" w:color="E73454"/>
      </w:pBdr>
      <w:spacing w:before="360"/>
      <w:ind w:left="864" w:right="864"/>
      <w:jc w:val="center"/>
    </w:pPr>
    <w:rPr>
      <w:i/>
      <w:iCs/>
      <w:color w:val="BD1633"/>
    </w:rPr>
  </w:style>
  <w:style w:type="character" w:customStyle="1" w:styleId="afff8">
    <w:name w:val="Выделенная цитата Знак"/>
    <w:link w:val="afff7"/>
    <w:uiPriority w:val="30"/>
    <w:semiHidden/>
    <w:rsid w:val="000F51EC"/>
    <w:rPr>
      <w:i/>
      <w:iCs/>
      <w:color w:val="BD1633"/>
    </w:rPr>
  </w:style>
  <w:style w:type="character" w:styleId="afff9">
    <w:name w:val="Intense Reference"/>
    <w:uiPriority w:val="32"/>
    <w:semiHidden/>
    <w:qFormat/>
    <w:rsid w:val="000F51EC"/>
    <w:rPr>
      <w:b/>
      <w:bCs/>
      <w:caps w:val="0"/>
      <w:smallCaps/>
      <w:color w:val="BD1633"/>
      <w:spacing w:val="5"/>
      <w:sz w:val="22"/>
    </w:rPr>
  </w:style>
  <w:style w:type="table" w:styleId="afffa">
    <w:name w:val="Light Grid"/>
    <w:basedOn w:val="a3"/>
    <w:uiPriority w:val="62"/>
    <w:semiHidden/>
    <w:unhideWhenUsed/>
    <w:rsid w:val="00572222"/>
    <w:tblPr>
      <w:tblStyleRowBandSize w:val="1"/>
      <w:tblStyleColBandSize w:val="1"/>
      <w:tblBorders>
        <w:top w:val="single" w:sz="8" w:space="0" w:color="212120"/>
        <w:left w:val="single" w:sz="8" w:space="0" w:color="212120"/>
        <w:bottom w:val="single" w:sz="8" w:space="0" w:color="212120"/>
        <w:right w:val="single" w:sz="8" w:space="0" w:color="212120"/>
        <w:insideH w:val="single" w:sz="8" w:space="0" w:color="212120"/>
        <w:insideV w:val="single" w:sz="8" w:space="0" w:color="212120"/>
      </w:tblBorders>
    </w:tblPr>
    <w:tblStylePr w:type="fir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single" w:sz="8" w:space="0" w:color="212120"/>
          <w:left w:val="single" w:sz="8" w:space="0" w:color="212120"/>
          <w:bottom w:val="single" w:sz="18" w:space="0" w:color="212120"/>
          <w:right w:val="single" w:sz="8" w:space="0" w:color="212120"/>
          <w:insideH w:val="nil"/>
          <w:insideV w:val="single" w:sz="8" w:space="0" w:color="212120"/>
        </w:tcBorders>
      </w:tcPr>
    </w:tblStylePr>
    <w:tblStylePr w:type="la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double" w:sz="6" w:space="0" w:color="212120"/>
          <w:left w:val="single" w:sz="8" w:space="0" w:color="212120"/>
          <w:bottom w:val="single" w:sz="8" w:space="0" w:color="212120"/>
          <w:right w:val="single" w:sz="8" w:space="0" w:color="212120"/>
          <w:insideH w:val="nil"/>
          <w:insideV w:val="single" w:sz="8" w:space="0" w:color="212120"/>
        </w:tcBorders>
      </w:tcPr>
    </w:tblStylePr>
    <w:tblStylePr w:type="firstCol">
      <w:rPr>
        <w:rFonts w:ascii="Arial" w:eastAsia="SimHei" w:hAnsi="Arial" w:cs="Times New Roman"/>
        <w:b/>
        <w:bCs/>
      </w:rPr>
    </w:tblStylePr>
    <w:tblStylePr w:type="lastCol">
      <w:rPr>
        <w:rFonts w:ascii="Arial" w:eastAsia="SimHei" w:hAnsi="Arial" w:cs="Times New Roman"/>
        <w:b/>
        <w:bCs/>
      </w:rPr>
      <w:tblPr/>
      <w:tcPr>
        <w:tcBorders>
          <w:top w:val="single" w:sz="8" w:space="0" w:color="212120"/>
          <w:left w:val="single" w:sz="8" w:space="0" w:color="212120"/>
          <w:bottom w:val="single" w:sz="8" w:space="0" w:color="212120"/>
          <w:right w:val="single" w:sz="8" w:space="0" w:color="212120"/>
        </w:tcBorders>
      </w:tcPr>
    </w:tblStylePr>
    <w:tblStylePr w:type="band1Vert">
      <w:tblPr/>
      <w:tcPr>
        <w:tcBorders>
          <w:top w:val="single" w:sz="8" w:space="0" w:color="212120"/>
          <w:left w:val="single" w:sz="8" w:space="0" w:color="212120"/>
          <w:bottom w:val="single" w:sz="8" w:space="0" w:color="212120"/>
          <w:right w:val="single" w:sz="8" w:space="0" w:color="212120"/>
        </w:tcBorders>
        <w:shd w:val="clear" w:color="auto" w:fill="C8C8C7"/>
      </w:tcPr>
    </w:tblStylePr>
    <w:tblStylePr w:type="band1Horz">
      <w:tblPr/>
      <w:tcPr>
        <w:tcBorders>
          <w:top w:val="single" w:sz="8" w:space="0" w:color="212120"/>
          <w:left w:val="single" w:sz="8" w:space="0" w:color="212120"/>
          <w:bottom w:val="single" w:sz="8" w:space="0" w:color="212120"/>
          <w:right w:val="single" w:sz="8" w:space="0" w:color="212120"/>
          <w:insideV w:val="single" w:sz="8" w:space="0" w:color="212120"/>
        </w:tcBorders>
        <w:shd w:val="clear" w:color="auto" w:fill="C8C8C7"/>
      </w:tcPr>
    </w:tblStylePr>
    <w:tblStylePr w:type="band2Horz">
      <w:tblPr/>
      <w:tcPr>
        <w:tcBorders>
          <w:top w:val="single" w:sz="8" w:space="0" w:color="212120"/>
          <w:left w:val="single" w:sz="8" w:space="0" w:color="212120"/>
          <w:bottom w:val="single" w:sz="8" w:space="0" w:color="212120"/>
          <w:right w:val="single" w:sz="8" w:space="0" w:color="212120"/>
          <w:insideV w:val="single" w:sz="8" w:space="0" w:color="212120"/>
        </w:tcBorders>
      </w:tcPr>
    </w:tblStylePr>
  </w:style>
  <w:style w:type="table" w:styleId="-17">
    <w:name w:val="Light Grid Accent 1"/>
    <w:basedOn w:val="a3"/>
    <w:uiPriority w:val="62"/>
    <w:semiHidden/>
    <w:unhideWhenUsed/>
    <w:rsid w:val="00572222"/>
    <w:tblPr>
      <w:tblStyleRowBandSize w:val="1"/>
      <w:tblStyleColBandSize w:val="1"/>
      <w:tblBorders>
        <w:top w:val="single" w:sz="8" w:space="0" w:color="E73454"/>
        <w:left w:val="single" w:sz="8" w:space="0" w:color="E73454"/>
        <w:bottom w:val="single" w:sz="8" w:space="0" w:color="E73454"/>
        <w:right w:val="single" w:sz="8" w:space="0" w:color="E73454"/>
        <w:insideH w:val="single" w:sz="8" w:space="0" w:color="E73454"/>
        <w:insideV w:val="single" w:sz="8" w:space="0" w:color="E73454"/>
      </w:tblBorders>
    </w:tblPr>
    <w:tblStylePr w:type="fir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single" w:sz="8" w:space="0" w:color="E73454"/>
          <w:left w:val="single" w:sz="8" w:space="0" w:color="E73454"/>
          <w:bottom w:val="single" w:sz="18" w:space="0" w:color="E73454"/>
          <w:right w:val="single" w:sz="8" w:space="0" w:color="E73454"/>
          <w:insideH w:val="nil"/>
          <w:insideV w:val="single" w:sz="8" w:space="0" w:color="E73454"/>
        </w:tcBorders>
      </w:tcPr>
    </w:tblStylePr>
    <w:tblStylePr w:type="la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double" w:sz="6" w:space="0" w:color="E73454"/>
          <w:left w:val="single" w:sz="8" w:space="0" w:color="E73454"/>
          <w:bottom w:val="single" w:sz="8" w:space="0" w:color="E73454"/>
          <w:right w:val="single" w:sz="8" w:space="0" w:color="E73454"/>
          <w:insideH w:val="nil"/>
          <w:insideV w:val="single" w:sz="8" w:space="0" w:color="E73454"/>
        </w:tcBorders>
      </w:tcPr>
    </w:tblStylePr>
    <w:tblStylePr w:type="firstCol">
      <w:rPr>
        <w:rFonts w:ascii="Arial" w:eastAsia="SimHei" w:hAnsi="Arial" w:cs="Times New Roman"/>
        <w:b/>
        <w:bCs/>
      </w:rPr>
    </w:tblStylePr>
    <w:tblStylePr w:type="lastCol">
      <w:rPr>
        <w:rFonts w:ascii="Arial" w:eastAsia="SimHei" w:hAnsi="Arial" w:cs="Times New Roman"/>
        <w:b/>
        <w:bCs/>
      </w:rPr>
      <w:tblPr/>
      <w:tcPr>
        <w:tcBorders>
          <w:top w:val="single" w:sz="8" w:space="0" w:color="E73454"/>
          <w:left w:val="single" w:sz="8" w:space="0" w:color="E73454"/>
          <w:bottom w:val="single" w:sz="8" w:space="0" w:color="E73454"/>
          <w:right w:val="single" w:sz="8" w:space="0" w:color="E73454"/>
        </w:tcBorders>
      </w:tcPr>
    </w:tblStylePr>
    <w:tblStylePr w:type="band1Vert">
      <w:tblPr/>
      <w:tcPr>
        <w:tcBorders>
          <w:top w:val="single" w:sz="8" w:space="0" w:color="E73454"/>
          <w:left w:val="single" w:sz="8" w:space="0" w:color="E73454"/>
          <w:bottom w:val="single" w:sz="8" w:space="0" w:color="E73454"/>
          <w:right w:val="single" w:sz="8" w:space="0" w:color="E73454"/>
        </w:tcBorders>
        <w:shd w:val="clear" w:color="auto" w:fill="F9CCD4"/>
      </w:tcPr>
    </w:tblStylePr>
    <w:tblStylePr w:type="band1Horz">
      <w:tblPr/>
      <w:tcPr>
        <w:tcBorders>
          <w:top w:val="single" w:sz="8" w:space="0" w:color="E73454"/>
          <w:left w:val="single" w:sz="8" w:space="0" w:color="E73454"/>
          <w:bottom w:val="single" w:sz="8" w:space="0" w:color="E73454"/>
          <w:right w:val="single" w:sz="8" w:space="0" w:color="E73454"/>
          <w:insideV w:val="single" w:sz="8" w:space="0" w:color="E73454"/>
        </w:tcBorders>
        <w:shd w:val="clear" w:color="auto" w:fill="F9CCD4"/>
      </w:tcPr>
    </w:tblStylePr>
    <w:tblStylePr w:type="band2Horz">
      <w:tblPr/>
      <w:tcPr>
        <w:tcBorders>
          <w:top w:val="single" w:sz="8" w:space="0" w:color="E73454"/>
          <w:left w:val="single" w:sz="8" w:space="0" w:color="E73454"/>
          <w:bottom w:val="single" w:sz="8" w:space="0" w:color="E73454"/>
          <w:right w:val="single" w:sz="8" w:space="0" w:color="E73454"/>
          <w:insideV w:val="single" w:sz="8" w:space="0" w:color="E73454"/>
        </w:tcBorders>
      </w:tcPr>
    </w:tblStylePr>
  </w:style>
  <w:style w:type="table" w:styleId="-27">
    <w:name w:val="Light Grid Accent 2"/>
    <w:basedOn w:val="a3"/>
    <w:uiPriority w:val="62"/>
    <w:semiHidden/>
    <w:unhideWhenUsed/>
    <w:rsid w:val="00572222"/>
    <w:tblPr>
      <w:tblStyleRowBandSize w:val="1"/>
      <w:tblStyleColBandSize w:val="1"/>
      <w:tblBorders>
        <w:top w:val="single" w:sz="8" w:space="0" w:color="009DD5"/>
        <w:left w:val="single" w:sz="8" w:space="0" w:color="009DD5"/>
        <w:bottom w:val="single" w:sz="8" w:space="0" w:color="009DD5"/>
        <w:right w:val="single" w:sz="8" w:space="0" w:color="009DD5"/>
        <w:insideH w:val="single" w:sz="8" w:space="0" w:color="009DD5"/>
        <w:insideV w:val="single" w:sz="8" w:space="0" w:color="009DD5"/>
      </w:tblBorders>
    </w:tblPr>
    <w:tblStylePr w:type="fir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single" w:sz="8" w:space="0" w:color="009DD5"/>
          <w:left w:val="single" w:sz="8" w:space="0" w:color="009DD5"/>
          <w:bottom w:val="single" w:sz="18" w:space="0" w:color="009DD5"/>
          <w:right w:val="single" w:sz="8" w:space="0" w:color="009DD5"/>
          <w:insideH w:val="nil"/>
          <w:insideV w:val="single" w:sz="8" w:space="0" w:color="009DD5"/>
        </w:tcBorders>
      </w:tcPr>
    </w:tblStylePr>
    <w:tblStylePr w:type="la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double" w:sz="6" w:space="0" w:color="009DD5"/>
          <w:left w:val="single" w:sz="8" w:space="0" w:color="009DD5"/>
          <w:bottom w:val="single" w:sz="8" w:space="0" w:color="009DD5"/>
          <w:right w:val="single" w:sz="8" w:space="0" w:color="009DD5"/>
          <w:insideH w:val="nil"/>
          <w:insideV w:val="single" w:sz="8" w:space="0" w:color="009DD5"/>
        </w:tcBorders>
      </w:tcPr>
    </w:tblStylePr>
    <w:tblStylePr w:type="firstCol">
      <w:rPr>
        <w:rFonts w:ascii="Arial" w:eastAsia="SimHei" w:hAnsi="Arial" w:cs="Times New Roman"/>
        <w:b/>
        <w:bCs/>
      </w:rPr>
    </w:tblStylePr>
    <w:tblStylePr w:type="lastCol">
      <w:rPr>
        <w:rFonts w:ascii="Arial" w:eastAsia="SimHei" w:hAnsi="Arial" w:cs="Times New Roman"/>
        <w:b/>
        <w:bCs/>
      </w:rPr>
      <w:tblPr/>
      <w:tcPr>
        <w:tcBorders>
          <w:top w:val="single" w:sz="8" w:space="0" w:color="009DD5"/>
          <w:left w:val="single" w:sz="8" w:space="0" w:color="009DD5"/>
          <w:bottom w:val="single" w:sz="8" w:space="0" w:color="009DD5"/>
          <w:right w:val="single" w:sz="8" w:space="0" w:color="009DD5"/>
        </w:tcBorders>
      </w:tcPr>
    </w:tblStylePr>
    <w:tblStylePr w:type="band1Vert">
      <w:tblPr/>
      <w:tcPr>
        <w:tcBorders>
          <w:top w:val="single" w:sz="8" w:space="0" w:color="009DD5"/>
          <w:left w:val="single" w:sz="8" w:space="0" w:color="009DD5"/>
          <w:bottom w:val="single" w:sz="8" w:space="0" w:color="009DD5"/>
          <w:right w:val="single" w:sz="8" w:space="0" w:color="009DD5"/>
        </w:tcBorders>
        <w:shd w:val="clear" w:color="auto" w:fill="B5EBFF"/>
      </w:tcPr>
    </w:tblStylePr>
    <w:tblStylePr w:type="band1Horz">
      <w:tblPr/>
      <w:tcPr>
        <w:tcBorders>
          <w:top w:val="single" w:sz="8" w:space="0" w:color="009DD5"/>
          <w:left w:val="single" w:sz="8" w:space="0" w:color="009DD5"/>
          <w:bottom w:val="single" w:sz="8" w:space="0" w:color="009DD5"/>
          <w:right w:val="single" w:sz="8" w:space="0" w:color="009DD5"/>
          <w:insideV w:val="single" w:sz="8" w:space="0" w:color="009DD5"/>
        </w:tcBorders>
        <w:shd w:val="clear" w:color="auto" w:fill="B5EBFF"/>
      </w:tcPr>
    </w:tblStylePr>
    <w:tblStylePr w:type="band2Horz">
      <w:tblPr/>
      <w:tcPr>
        <w:tcBorders>
          <w:top w:val="single" w:sz="8" w:space="0" w:color="009DD5"/>
          <w:left w:val="single" w:sz="8" w:space="0" w:color="009DD5"/>
          <w:bottom w:val="single" w:sz="8" w:space="0" w:color="009DD5"/>
          <w:right w:val="single" w:sz="8" w:space="0" w:color="009DD5"/>
          <w:insideV w:val="single" w:sz="8" w:space="0" w:color="009DD5"/>
        </w:tcBorders>
      </w:tcPr>
    </w:tblStylePr>
  </w:style>
  <w:style w:type="table" w:styleId="-37">
    <w:name w:val="Light Grid Accent 3"/>
    <w:basedOn w:val="a3"/>
    <w:uiPriority w:val="62"/>
    <w:semiHidden/>
    <w:unhideWhenUsed/>
    <w:rsid w:val="00572222"/>
    <w:tblPr>
      <w:tblStyleRowBandSize w:val="1"/>
      <w:tblStyleColBandSize w:val="1"/>
      <w:tblBorders>
        <w:top w:val="single" w:sz="8" w:space="0" w:color="F1EEE7"/>
        <w:left w:val="single" w:sz="8" w:space="0" w:color="F1EEE7"/>
        <w:bottom w:val="single" w:sz="8" w:space="0" w:color="F1EEE7"/>
        <w:right w:val="single" w:sz="8" w:space="0" w:color="F1EEE7"/>
        <w:insideH w:val="single" w:sz="8" w:space="0" w:color="F1EEE7"/>
        <w:insideV w:val="single" w:sz="8" w:space="0" w:color="F1EEE7"/>
      </w:tblBorders>
    </w:tblPr>
    <w:tblStylePr w:type="fir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single" w:sz="8" w:space="0" w:color="F1EEE7"/>
          <w:left w:val="single" w:sz="8" w:space="0" w:color="F1EEE7"/>
          <w:bottom w:val="single" w:sz="18" w:space="0" w:color="F1EEE7"/>
          <w:right w:val="single" w:sz="8" w:space="0" w:color="F1EEE7"/>
          <w:insideH w:val="nil"/>
          <w:insideV w:val="single" w:sz="8" w:space="0" w:color="F1EEE7"/>
        </w:tcBorders>
      </w:tcPr>
    </w:tblStylePr>
    <w:tblStylePr w:type="la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double" w:sz="6" w:space="0" w:color="F1EEE7"/>
          <w:left w:val="single" w:sz="8" w:space="0" w:color="F1EEE7"/>
          <w:bottom w:val="single" w:sz="8" w:space="0" w:color="F1EEE7"/>
          <w:right w:val="single" w:sz="8" w:space="0" w:color="F1EEE7"/>
          <w:insideH w:val="nil"/>
          <w:insideV w:val="single" w:sz="8" w:space="0" w:color="F1EEE7"/>
        </w:tcBorders>
      </w:tcPr>
    </w:tblStylePr>
    <w:tblStylePr w:type="firstCol">
      <w:rPr>
        <w:rFonts w:ascii="Arial" w:eastAsia="SimHei" w:hAnsi="Arial" w:cs="Times New Roman"/>
        <w:b/>
        <w:bCs/>
      </w:rPr>
    </w:tblStylePr>
    <w:tblStylePr w:type="lastCol">
      <w:rPr>
        <w:rFonts w:ascii="Arial" w:eastAsia="SimHei" w:hAnsi="Arial" w:cs="Times New Roman"/>
        <w:b/>
        <w:bCs/>
      </w:rPr>
      <w:tblPr/>
      <w:tcPr>
        <w:tcBorders>
          <w:top w:val="single" w:sz="8" w:space="0" w:color="F1EEE7"/>
          <w:left w:val="single" w:sz="8" w:space="0" w:color="F1EEE7"/>
          <w:bottom w:val="single" w:sz="8" w:space="0" w:color="F1EEE7"/>
          <w:right w:val="single" w:sz="8" w:space="0" w:color="F1EEE7"/>
        </w:tcBorders>
      </w:tcPr>
    </w:tblStylePr>
    <w:tblStylePr w:type="band1Vert">
      <w:tblPr/>
      <w:tcPr>
        <w:tcBorders>
          <w:top w:val="single" w:sz="8" w:space="0" w:color="F1EEE7"/>
          <w:left w:val="single" w:sz="8" w:space="0" w:color="F1EEE7"/>
          <w:bottom w:val="single" w:sz="8" w:space="0" w:color="F1EEE7"/>
          <w:right w:val="single" w:sz="8" w:space="0" w:color="F1EEE7"/>
        </w:tcBorders>
        <w:shd w:val="clear" w:color="auto" w:fill="FBFAF8"/>
      </w:tcPr>
    </w:tblStylePr>
    <w:tblStylePr w:type="band1Horz">
      <w:tblPr/>
      <w:tcPr>
        <w:tcBorders>
          <w:top w:val="single" w:sz="8" w:space="0" w:color="F1EEE7"/>
          <w:left w:val="single" w:sz="8" w:space="0" w:color="F1EEE7"/>
          <w:bottom w:val="single" w:sz="8" w:space="0" w:color="F1EEE7"/>
          <w:right w:val="single" w:sz="8" w:space="0" w:color="F1EEE7"/>
          <w:insideV w:val="single" w:sz="8" w:space="0" w:color="F1EEE7"/>
        </w:tcBorders>
        <w:shd w:val="clear" w:color="auto" w:fill="FBFAF8"/>
      </w:tcPr>
    </w:tblStylePr>
    <w:tblStylePr w:type="band2Horz">
      <w:tblPr/>
      <w:tcPr>
        <w:tcBorders>
          <w:top w:val="single" w:sz="8" w:space="0" w:color="F1EEE7"/>
          <w:left w:val="single" w:sz="8" w:space="0" w:color="F1EEE7"/>
          <w:bottom w:val="single" w:sz="8" w:space="0" w:color="F1EEE7"/>
          <w:right w:val="single" w:sz="8" w:space="0" w:color="F1EEE7"/>
          <w:insideV w:val="single" w:sz="8" w:space="0" w:color="F1EEE7"/>
        </w:tcBorders>
      </w:tcPr>
    </w:tblStylePr>
  </w:style>
  <w:style w:type="table" w:styleId="-47">
    <w:name w:val="Light Grid Accent 4"/>
    <w:basedOn w:val="a3"/>
    <w:uiPriority w:val="62"/>
    <w:semiHidden/>
    <w:unhideWhenUsed/>
    <w:rsid w:val="00572222"/>
    <w:tblPr>
      <w:tblStyleRowBandSize w:val="1"/>
      <w:tblStyleColBandSize w:val="1"/>
      <w:tblBorders>
        <w:top w:val="single" w:sz="8" w:space="0" w:color="F28D2C"/>
        <w:left w:val="single" w:sz="8" w:space="0" w:color="F28D2C"/>
        <w:bottom w:val="single" w:sz="8" w:space="0" w:color="F28D2C"/>
        <w:right w:val="single" w:sz="8" w:space="0" w:color="F28D2C"/>
        <w:insideH w:val="single" w:sz="8" w:space="0" w:color="F28D2C"/>
        <w:insideV w:val="single" w:sz="8" w:space="0" w:color="F28D2C"/>
      </w:tblBorders>
    </w:tblPr>
    <w:tblStylePr w:type="fir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single" w:sz="8" w:space="0" w:color="F28D2C"/>
          <w:left w:val="single" w:sz="8" w:space="0" w:color="F28D2C"/>
          <w:bottom w:val="single" w:sz="18" w:space="0" w:color="F28D2C"/>
          <w:right w:val="single" w:sz="8" w:space="0" w:color="F28D2C"/>
          <w:insideH w:val="nil"/>
          <w:insideV w:val="single" w:sz="8" w:space="0" w:color="F28D2C"/>
        </w:tcBorders>
      </w:tcPr>
    </w:tblStylePr>
    <w:tblStylePr w:type="la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double" w:sz="6" w:space="0" w:color="F28D2C"/>
          <w:left w:val="single" w:sz="8" w:space="0" w:color="F28D2C"/>
          <w:bottom w:val="single" w:sz="8" w:space="0" w:color="F28D2C"/>
          <w:right w:val="single" w:sz="8" w:space="0" w:color="F28D2C"/>
          <w:insideH w:val="nil"/>
          <w:insideV w:val="single" w:sz="8" w:space="0" w:color="F28D2C"/>
        </w:tcBorders>
      </w:tcPr>
    </w:tblStylePr>
    <w:tblStylePr w:type="firstCol">
      <w:rPr>
        <w:rFonts w:ascii="Arial" w:eastAsia="SimHei" w:hAnsi="Arial" w:cs="Times New Roman"/>
        <w:b/>
        <w:bCs/>
      </w:rPr>
    </w:tblStylePr>
    <w:tblStylePr w:type="lastCol">
      <w:rPr>
        <w:rFonts w:ascii="Arial" w:eastAsia="SimHei" w:hAnsi="Arial" w:cs="Times New Roman"/>
        <w:b/>
        <w:bCs/>
      </w:rPr>
      <w:tblPr/>
      <w:tcPr>
        <w:tcBorders>
          <w:top w:val="single" w:sz="8" w:space="0" w:color="F28D2C"/>
          <w:left w:val="single" w:sz="8" w:space="0" w:color="F28D2C"/>
          <w:bottom w:val="single" w:sz="8" w:space="0" w:color="F28D2C"/>
          <w:right w:val="single" w:sz="8" w:space="0" w:color="F28D2C"/>
        </w:tcBorders>
      </w:tcPr>
    </w:tblStylePr>
    <w:tblStylePr w:type="band1Vert">
      <w:tblPr/>
      <w:tcPr>
        <w:tcBorders>
          <w:top w:val="single" w:sz="8" w:space="0" w:color="F28D2C"/>
          <w:left w:val="single" w:sz="8" w:space="0" w:color="F28D2C"/>
          <w:bottom w:val="single" w:sz="8" w:space="0" w:color="F28D2C"/>
          <w:right w:val="single" w:sz="8" w:space="0" w:color="F28D2C"/>
        </w:tcBorders>
        <w:shd w:val="clear" w:color="auto" w:fill="FBE2CA"/>
      </w:tcPr>
    </w:tblStylePr>
    <w:tblStylePr w:type="band1Horz">
      <w:tblPr/>
      <w:tcPr>
        <w:tcBorders>
          <w:top w:val="single" w:sz="8" w:space="0" w:color="F28D2C"/>
          <w:left w:val="single" w:sz="8" w:space="0" w:color="F28D2C"/>
          <w:bottom w:val="single" w:sz="8" w:space="0" w:color="F28D2C"/>
          <w:right w:val="single" w:sz="8" w:space="0" w:color="F28D2C"/>
          <w:insideV w:val="single" w:sz="8" w:space="0" w:color="F28D2C"/>
        </w:tcBorders>
        <w:shd w:val="clear" w:color="auto" w:fill="FBE2CA"/>
      </w:tcPr>
    </w:tblStylePr>
    <w:tblStylePr w:type="band2Horz">
      <w:tblPr/>
      <w:tcPr>
        <w:tcBorders>
          <w:top w:val="single" w:sz="8" w:space="0" w:color="F28D2C"/>
          <w:left w:val="single" w:sz="8" w:space="0" w:color="F28D2C"/>
          <w:bottom w:val="single" w:sz="8" w:space="0" w:color="F28D2C"/>
          <w:right w:val="single" w:sz="8" w:space="0" w:color="F28D2C"/>
          <w:insideV w:val="single" w:sz="8" w:space="0" w:color="F28D2C"/>
        </w:tcBorders>
      </w:tcPr>
    </w:tblStylePr>
  </w:style>
  <w:style w:type="table" w:styleId="-57">
    <w:name w:val="Light Grid Accent 5"/>
    <w:basedOn w:val="a3"/>
    <w:uiPriority w:val="62"/>
    <w:semiHidden/>
    <w:unhideWhenUsed/>
    <w:rsid w:val="00572222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Arial" w:eastAsia="SimHei" w:hAnsi="Arial" w:cs="Times New Roman"/>
        <w:b/>
        <w:bCs/>
      </w:rPr>
    </w:tblStylePr>
    <w:tblStylePr w:type="lastCol">
      <w:rPr>
        <w:rFonts w:ascii="Arial" w:eastAsia="SimHei" w:hAnsi="Arial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-67">
    <w:name w:val="Light Grid Accent 6"/>
    <w:basedOn w:val="a3"/>
    <w:uiPriority w:val="62"/>
    <w:semiHidden/>
    <w:unhideWhenUsed/>
    <w:rsid w:val="00572222"/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Arial" w:eastAsia="SimHei" w:hAnsi="Arial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Arial" w:eastAsia="SimHei" w:hAnsi="Arial" w:cs="Times New Roman"/>
        <w:b/>
        <w:bCs/>
      </w:rPr>
    </w:tblStylePr>
    <w:tblStylePr w:type="lastCol">
      <w:rPr>
        <w:rFonts w:ascii="Arial" w:eastAsia="SimHei" w:hAnsi="Arial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styleId="afffb">
    <w:name w:val="Light List"/>
    <w:basedOn w:val="a3"/>
    <w:uiPriority w:val="61"/>
    <w:semiHidden/>
    <w:unhideWhenUsed/>
    <w:rsid w:val="00572222"/>
    <w:tblPr>
      <w:tblStyleRowBandSize w:val="1"/>
      <w:tblStyleColBandSize w:val="1"/>
      <w:tblBorders>
        <w:top w:val="single" w:sz="8" w:space="0" w:color="212120"/>
        <w:left w:val="single" w:sz="8" w:space="0" w:color="212120"/>
        <w:bottom w:val="single" w:sz="8" w:space="0" w:color="212120"/>
        <w:right w:val="single" w:sz="8" w:space="0" w:color="21212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21212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2120"/>
          <w:left w:val="single" w:sz="8" w:space="0" w:color="212120"/>
          <w:bottom w:val="single" w:sz="8" w:space="0" w:color="212120"/>
          <w:right w:val="single" w:sz="8" w:space="0" w:color="21212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2120"/>
          <w:left w:val="single" w:sz="8" w:space="0" w:color="212120"/>
          <w:bottom w:val="single" w:sz="8" w:space="0" w:color="212120"/>
          <w:right w:val="single" w:sz="8" w:space="0" w:color="212120"/>
        </w:tcBorders>
      </w:tcPr>
    </w:tblStylePr>
    <w:tblStylePr w:type="band1Horz">
      <w:tblPr/>
      <w:tcPr>
        <w:tcBorders>
          <w:top w:val="single" w:sz="8" w:space="0" w:color="212120"/>
          <w:left w:val="single" w:sz="8" w:space="0" w:color="212120"/>
          <w:bottom w:val="single" w:sz="8" w:space="0" w:color="212120"/>
          <w:right w:val="single" w:sz="8" w:space="0" w:color="212120"/>
        </w:tcBorders>
      </w:tcPr>
    </w:tblStylePr>
  </w:style>
  <w:style w:type="table" w:styleId="-18">
    <w:name w:val="Light List Accent 1"/>
    <w:basedOn w:val="a3"/>
    <w:uiPriority w:val="61"/>
    <w:semiHidden/>
    <w:unhideWhenUsed/>
    <w:rsid w:val="00572222"/>
    <w:tblPr>
      <w:tblStyleRowBandSize w:val="1"/>
      <w:tblStyleColBandSize w:val="1"/>
      <w:tblBorders>
        <w:top w:val="single" w:sz="8" w:space="0" w:color="E73454"/>
        <w:left w:val="single" w:sz="8" w:space="0" w:color="E73454"/>
        <w:bottom w:val="single" w:sz="8" w:space="0" w:color="E73454"/>
        <w:right w:val="single" w:sz="8" w:space="0" w:color="E7345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345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3454"/>
          <w:left w:val="single" w:sz="8" w:space="0" w:color="E73454"/>
          <w:bottom w:val="single" w:sz="8" w:space="0" w:color="E73454"/>
          <w:right w:val="single" w:sz="8" w:space="0" w:color="E7345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3454"/>
          <w:left w:val="single" w:sz="8" w:space="0" w:color="E73454"/>
          <w:bottom w:val="single" w:sz="8" w:space="0" w:color="E73454"/>
          <w:right w:val="single" w:sz="8" w:space="0" w:color="E73454"/>
        </w:tcBorders>
      </w:tcPr>
    </w:tblStylePr>
    <w:tblStylePr w:type="band1Horz">
      <w:tblPr/>
      <w:tcPr>
        <w:tcBorders>
          <w:top w:val="single" w:sz="8" w:space="0" w:color="E73454"/>
          <w:left w:val="single" w:sz="8" w:space="0" w:color="E73454"/>
          <w:bottom w:val="single" w:sz="8" w:space="0" w:color="E73454"/>
          <w:right w:val="single" w:sz="8" w:space="0" w:color="E73454"/>
        </w:tcBorders>
      </w:tcPr>
    </w:tblStylePr>
  </w:style>
  <w:style w:type="table" w:styleId="-28">
    <w:name w:val="Light List Accent 2"/>
    <w:basedOn w:val="a3"/>
    <w:uiPriority w:val="61"/>
    <w:semiHidden/>
    <w:unhideWhenUsed/>
    <w:rsid w:val="00572222"/>
    <w:tblPr>
      <w:tblStyleRowBandSize w:val="1"/>
      <w:tblStyleColBandSize w:val="1"/>
      <w:tblBorders>
        <w:top w:val="single" w:sz="8" w:space="0" w:color="009DD5"/>
        <w:left w:val="single" w:sz="8" w:space="0" w:color="009DD5"/>
        <w:bottom w:val="single" w:sz="8" w:space="0" w:color="009DD5"/>
        <w:right w:val="single" w:sz="8" w:space="0" w:color="009D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9D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DD5"/>
          <w:left w:val="single" w:sz="8" w:space="0" w:color="009DD5"/>
          <w:bottom w:val="single" w:sz="8" w:space="0" w:color="009DD5"/>
          <w:right w:val="single" w:sz="8" w:space="0" w:color="009D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DD5"/>
          <w:left w:val="single" w:sz="8" w:space="0" w:color="009DD5"/>
          <w:bottom w:val="single" w:sz="8" w:space="0" w:color="009DD5"/>
          <w:right w:val="single" w:sz="8" w:space="0" w:color="009DD5"/>
        </w:tcBorders>
      </w:tcPr>
    </w:tblStylePr>
    <w:tblStylePr w:type="band1Horz">
      <w:tblPr/>
      <w:tcPr>
        <w:tcBorders>
          <w:top w:val="single" w:sz="8" w:space="0" w:color="009DD5"/>
          <w:left w:val="single" w:sz="8" w:space="0" w:color="009DD5"/>
          <w:bottom w:val="single" w:sz="8" w:space="0" w:color="009DD5"/>
          <w:right w:val="single" w:sz="8" w:space="0" w:color="009DD5"/>
        </w:tcBorders>
      </w:tcPr>
    </w:tblStylePr>
  </w:style>
  <w:style w:type="table" w:styleId="-38">
    <w:name w:val="Light List Accent 3"/>
    <w:basedOn w:val="a3"/>
    <w:uiPriority w:val="61"/>
    <w:semiHidden/>
    <w:unhideWhenUsed/>
    <w:rsid w:val="00572222"/>
    <w:tblPr>
      <w:tblStyleRowBandSize w:val="1"/>
      <w:tblStyleColBandSize w:val="1"/>
      <w:tblBorders>
        <w:top w:val="single" w:sz="8" w:space="0" w:color="F1EEE7"/>
        <w:left w:val="single" w:sz="8" w:space="0" w:color="F1EEE7"/>
        <w:bottom w:val="single" w:sz="8" w:space="0" w:color="F1EEE7"/>
        <w:right w:val="single" w:sz="8" w:space="0" w:color="F1EEE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1EEE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EEE7"/>
          <w:left w:val="single" w:sz="8" w:space="0" w:color="F1EEE7"/>
          <w:bottom w:val="single" w:sz="8" w:space="0" w:color="F1EEE7"/>
          <w:right w:val="single" w:sz="8" w:space="0" w:color="F1EEE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EEE7"/>
          <w:left w:val="single" w:sz="8" w:space="0" w:color="F1EEE7"/>
          <w:bottom w:val="single" w:sz="8" w:space="0" w:color="F1EEE7"/>
          <w:right w:val="single" w:sz="8" w:space="0" w:color="F1EEE7"/>
        </w:tcBorders>
      </w:tcPr>
    </w:tblStylePr>
    <w:tblStylePr w:type="band1Horz">
      <w:tblPr/>
      <w:tcPr>
        <w:tcBorders>
          <w:top w:val="single" w:sz="8" w:space="0" w:color="F1EEE7"/>
          <w:left w:val="single" w:sz="8" w:space="0" w:color="F1EEE7"/>
          <w:bottom w:val="single" w:sz="8" w:space="0" w:color="F1EEE7"/>
          <w:right w:val="single" w:sz="8" w:space="0" w:color="F1EEE7"/>
        </w:tcBorders>
      </w:tcPr>
    </w:tblStylePr>
  </w:style>
  <w:style w:type="table" w:styleId="-48">
    <w:name w:val="Light List Accent 4"/>
    <w:basedOn w:val="a3"/>
    <w:uiPriority w:val="61"/>
    <w:semiHidden/>
    <w:unhideWhenUsed/>
    <w:rsid w:val="00572222"/>
    <w:tblPr>
      <w:tblStyleRowBandSize w:val="1"/>
      <w:tblStyleColBandSize w:val="1"/>
      <w:tblBorders>
        <w:top w:val="single" w:sz="8" w:space="0" w:color="F28D2C"/>
        <w:left w:val="single" w:sz="8" w:space="0" w:color="F28D2C"/>
        <w:bottom w:val="single" w:sz="8" w:space="0" w:color="F28D2C"/>
        <w:right w:val="single" w:sz="8" w:space="0" w:color="F28D2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28D2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8D2C"/>
          <w:left w:val="single" w:sz="8" w:space="0" w:color="F28D2C"/>
          <w:bottom w:val="single" w:sz="8" w:space="0" w:color="F28D2C"/>
          <w:right w:val="single" w:sz="8" w:space="0" w:color="F28D2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8D2C"/>
          <w:left w:val="single" w:sz="8" w:space="0" w:color="F28D2C"/>
          <w:bottom w:val="single" w:sz="8" w:space="0" w:color="F28D2C"/>
          <w:right w:val="single" w:sz="8" w:space="0" w:color="F28D2C"/>
        </w:tcBorders>
      </w:tcPr>
    </w:tblStylePr>
    <w:tblStylePr w:type="band1Horz">
      <w:tblPr/>
      <w:tcPr>
        <w:tcBorders>
          <w:top w:val="single" w:sz="8" w:space="0" w:color="F28D2C"/>
          <w:left w:val="single" w:sz="8" w:space="0" w:color="F28D2C"/>
          <w:bottom w:val="single" w:sz="8" w:space="0" w:color="F28D2C"/>
          <w:right w:val="single" w:sz="8" w:space="0" w:color="F28D2C"/>
        </w:tcBorders>
      </w:tcPr>
    </w:tblStylePr>
  </w:style>
  <w:style w:type="table" w:styleId="-58">
    <w:name w:val="Light List Accent 5"/>
    <w:basedOn w:val="a3"/>
    <w:uiPriority w:val="61"/>
    <w:semiHidden/>
    <w:unhideWhenUsed/>
    <w:rsid w:val="00572222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-68">
    <w:name w:val="Light List Accent 6"/>
    <w:basedOn w:val="a3"/>
    <w:uiPriority w:val="61"/>
    <w:semiHidden/>
    <w:unhideWhenUsed/>
    <w:rsid w:val="00572222"/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styleId="afffc">
    <w:name w:val="Light Shading"/>
    <w:basedOn w:val="a3"/>
    <w:uiPriority w:val="60"/>
    <w:semiHidden/>
    <w:unhideWhenUsed/>
    <w:rsid w:val="00572222"/>
    <w:rPr>
      <w:color w:val="181818"/>
    </w:rPr>
    <w:tblPr>
      <w:tblStyleRowBandSize w:val="1"/>
      <w:tblStyleColBandSize w:val="1"/>
      <w:tblBorders>
        <w:top w:val="single" w:sz="8" w:space="0" w:color="212120"/>
        <w:bottom w:val="single" w:sz="8" w:space="0" w:color="21212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2120"/>
          <w:left w:val="nil"/>
          <w:bottom w:val="single" w:sz="8" w:space="0" w:color="21212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2120"/>
          <w:left w:val="nil"/>
          <w:bottom w:val="single" w:sz="8" w:space="0" w:color="21212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8C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8C7"/>
      </w:tcPr>
    </w:tblStylePr>
  </w:style>
  <w:style w:type="table" w:styleId="-19">
    <w:name w:val="Light Shading Accent 1"/>
    <w:basedOn w:val="a3"/>
    <w:uiPriority w:val="60"/>
    <w:semiHidden/>
    <w:unhideWhenUsed/>
    <w:rsid w:val="00572222"/>
    <w:rPr>
      <w:color w:val="BD1633"/>
    </w:rPr>
    <w:tblPr>
      <w:tblStyleRowBandSize w:val="1"/>
      <w:tblStyleColBandSize w:val="1"/>
      <w:tblBorders>
        <w:top w:val="single" w:sz="8" w:space="0" w:color="E73454"/>
        <w:bottom w:val="single" w:sz="8" w:space="0" w:color="E7345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3454"/>
          <w:left w:val="nil"/>
          <w:bottom w:val="single" w:sz="8" w:space="0" w:color="E7345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3454"/>
          <w:left w:val="nil"/>
          <w:bottom w:val="single" w:sz="8" w:space="0" w:color="E7345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CD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CD4"/>
      </w:tcPr>
    </w:tblStylePr>
  </w:style>
  <w:style w:type="table" w:styleId="-29">
    <w:name w:val="Light Shading Accent 2"/>
    <w:basedOn w:val="a3"/>
    <w:uiPriority w:val="60"/>
    <w:semiHidden/>
    <w:unhideWhenUsed/>
    <w:rsid w:val="00572222"/>
    <w:rPr>
      <w:color w:val="00749F"/>
    </w:rPr>
    <w:tblPr>
      <w:tblStyleRowBandSize w:val="1"/>
      <w:tblStyleColBandSize w:val="1"/>
      <w:tblBorders>
        <w:top w:val="single" w:sz="8" w:space="0" w:color="009DD5"/>
        <w:bottom w:val="single" w:sz="8" w:space="0" w:color="009D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5"/>
          <w:left w:val="nil"/>
          <w:bottom w:val="single" w:sz="8" w:space="0" w:color="009D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5"/>
          <w:left w:val="nil"/>
          <w:bottom w:val="single" w:sz="8" w:space="0" w:color="009D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5EB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5EBFF"/>
      </w:tcPr>
    </w:tblStylePr>
  </w:style>
  <w:style w:type="table" w:styleId="-39">
    <w:name w:val="Light Shading Accent 3"/>
    <w:basedOn w:val="a3"/>
    <w:uiPriority w:val="60"/>
    <w:semiHidden/>
    <w:unhideWhenUsed/>
    <w:rsid w:val="00572222"/>
    <w:rPr>
      <w:color w:val="C5B89C"/>
    </w:rPr>
    <w:tblPr>
      <w:tblStyleRowBandSize w:val="1"/>
      <w:tblStyleColBandSize w:val="1"/>
      <w:tblBorders>
        <w:top w:val="single" w:sz="8" w:space="0" w:color="F1EEE7"/>
        <w:bottom w:val="single" w:sz="8" w:space="0" w:color="F1EEE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EEE7"/>
          <w:left w:val="nil"/>
          <w:bottom w:val="single" w:sz="8" w:space="0" w:color="F1EEE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EEE7"/>
          <w:left w:val="nil"/>
          <w:bottom w:val="single" w:sz="8" w:space="0" w:color="F1EEE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AF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AF8"/>
      </w:tcPr>
    </w:tblStylePr>
  </w:style>
  <w:style w:type="table" w:styleId="-49">
    <w:name w:val="Light Shading Accent 4"/>
    <w:basedOn w:val="a3"/>
    <w:uiPriority w:val="60"/>
    <w:semiHidden/>
    <w:unhideWhenUsed/>
    <w:rsid w:val="00572222"/>
    <w:rPr>
      <w:color w:val="C9680C"/>
    </w:rPr>
    <w:tblPr>
      <w:tblStyleRowBandSize w:val="1"/>
      <w:tblStyleColBandSize w:val="1"/>
      <w:tblBorders>
        <w:top w:val="single" w:sz="8" w:space="0" w:color="F28D2C"/>
        <w:bottom w:val="single" w:sz="8" w:space="0" w:color="F28D2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8D2C"/>
          <w:left w:val="nil"/>
          <w:bottom w:val="single" w:sz="8" w:space="0" w:color="F28D2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8D2C"/>
          <w:left w:val="nil"/>
          <w:bottom w:val="single" w:sz="8" w:space="0" w:color="F28D2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2C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2CA"/>
      </w:tcPr>
    </w:tblStylePr>
  </w:style>
  <w:style w:type="table" w:styleId="-59">
    <w:name w:val="Light Shading Accent 5"/>
    <w:basedOn w:val="a3"/>
    <w:uiPriority w:val="60"/>
    <w:semiHidden/>
    <w:unhideWhenUsed/>
    <w:rsid w:val="00572222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-69">
    <w:name w:val="Light Shading Accent 6"/>
    <w:basedOn w:val="a3"/>
    <w:uiPriority w:val="60"/>
    <w:semiHidden/>
    <w:unhideWhenUsed/>
    <w:rsid w:val="00572222"/>
    <w:rPr>
      <w:color w:val="538135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character" w:styleId="afffd">
    <w:name w:val="line number"/>
    <w:uiPriority w:val="99"/>
    <w:semiHidden/>
    <w:unhideWhenUsed/>
    <w:rsid w:val="00572222"/>
    <w:rPr>
      <w:sz w:val="22"/>
    </w:rPr>
  </w:style>
  <w:style w:type="paragraph" w:styleId="afffe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b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8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4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4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f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c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9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5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5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f0">
    <w:name w:val="List Paragraph"/>
    <w:basedOn w:val="a1"/>
    <w:uiPriority w:val="34"/>
    <w:qFormat/>
    <w:rsid w:val="00572222"/>
    <w:pPr>
      <w:ind w:left="720"/>
      <w:contextualSpacing/>
    </w:pPr>
  </w:style>
  <w:style w:type="table" w:styleId="-1a">
    <w:name w:val="List Table 1 Light"/>
    <w:basedOn w:val="a3"/>
    <w:uiPriority w:val="46"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B7B77"/>
        </w:tcBorders>
      </w:tcPr>
    </w:tblStylePr>
    <w:tblStylePr w:type="lastRow">
      <w:rPr>
        <w:b/>
        <w:bCs/>
      </w:rPr>
      <w:tblPr/>
      <w:tcPr>
        <w:tcBorders>
          <w:top w:val="single" w:sz="4" w:space="0" w:color="7B7B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</w:style>
  <w:style w:type="table" w:styleId="-111">
    <w:name w:val="List Table 1 Light Accent 1"/>
    <w:basedOn w:val="a3"/>
    <w:uiPriority w:val="46"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8598"/>
        </w:tcBorders>
      </w:tcPr>
    </w:tblStylePr>
    <w:tblStylePr w:type="lastRow">
      <w:rPr>
        <w:b/>
        <w:bCs/>
      </w:rPr>
      <w:tblPr/>
      <w:tcPr>
        <w:tcBorders>
          <w:top w:val="single" w:sz="4" w:space="0" w:color="F0859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</w:style>
  <w:style w:type="table" w:styleId="-121">
    <w:name w:val="List Table 1 Light Accent 2"/>
    <w:basedOn w:val="a3"/>
    <w:uiPriority w:val="46"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CCFFF"/>
        </w:tcBorders>
      </w:tcPr>
    </w:tblStylePr>
    <w:tblStylePr w:type="lastRow">
      <w:rPr>
        <w:b/>
        <w:bCs/>
      </w:rPr>
      <w:tblPr/>
      <w:tcPr>
        <w:tcBorders>
          <w:top w:val="single" w:sz="4" w:space="0" w:color="4CCF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</w:style>
  <w:style w:type="table" w:styleId="-131">
    <w:name w:val="List Table 1 Light Accent 3"/>
    <w:basedOn w:val="a3"/>
    <w:uiPriority w:val="46"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F4F0"/>
        </w:tcBorders>
      </w:tcPr>
    </w:tblStylePr>
    <w:tblStylePr w:type="lastRow">
      <w:rPr>
        <w:b/>
        <w:bCs/>
      </w:rPr>
      <w:tblPr/>
      <w:tcPr>
        <w:tcBorders>
          <w:top w:val="single" w:sz="4" w:space="0" w:color="F6F4F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</w:style>
  <w:style w:type="table" w:styleId="-140">
    <w:name w:val="List Table 1 Light Accent 4"/>
    <w:basedOn w:val="a3"/>
    <w:uiPriority w:val="46"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BA80"/>
        </w:tcBorders>
      </w:tcPr>
    </w:tblStylePr>
    <w:tblStylePr w:type="lastRow">
      <w:rPr>
        <w:b/>
        <w:bCs/>
      </w:rPr>
      <w:tblPr/>
      <w:tcPr>
        <w:tcBorders>
          <w:top w:val="single" w:sz="4" w:space="0" w:color="F7B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</w:style>
  <w:style w:type="table" w:styleId="-150">
    <w:name w:val="List Table 1 Light Accent 5"/>
    <w:basedOn w:val="a3"/>
    <w:uiPriority w:val="46"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-160">
    <w:name w:val="List Table 1 Light Accent 6"/>
    <w:basedOn w:val="a3"/>
    <w:uiPriority w:val="46"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-2a">
    <w:name w:val="List Table 2"/>
    <w:basedOn w:val="a3"/>
    <w:uiPriority w:val="47"/>
    <w:rsid w:val="00572222"/>
    <w:tblPr>
      <w:tblStyleRowBandSize w:val="1"/>
      <w:tblStyleColBandSize w:val="1"/>
      <w:tblBorders>
        <w:top w:val="single" w:sz="4" w:space="0" w:color="7B7B77"/>
        <w:bottom w:val="single" w:sz="4" w:space="0" w:color="7B7B77"/>
        <w:insideH w:val="single" w:sz="4" w:space="0" w:color="7B7B7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</w:style>
  <w:style w:type="table" w:styleId="-211">
    <w:name w:val="List Table 2 Accent 1"/>
    <w:basedOn w:val="a3"/>
    <w:uiPriority w:val="47"/>
    <w:rsid w:val="00572222"/>
    <w:tblPr>
      <w:tblStyleRowBandSize w:val="1"/>
      <w:tblStyleColBandSize w:val="1"/>
      <w:tblBorders>
        <w:top w:val="single" w:sz="4" w:space="0" w:color="F08598"/>
        <w:bottom w:val="single" w:sz="4" w:space="0" w:color="F08598"/>
        <w:insideH w:val="single" w:sz="4" w:space="0" w:color="F08598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</w:style>
  <w:style w:type="table" w:styleId="-221">
    <w:name w:val="List Table 2 Accent 2"/>
    <w:basedOn w:val="a3"/>
    <w:uiPriority w:val="47"/>
    <w:rsid w:val="00572222"/>
    <w:tblPr>
      <w:tblStyleRowBandSize w:val="1"/>
      <w:tblStyleColBandSize w:val="1"/>
      <w:tblBorders>
        <w:top w:val="single" w:sz="4" w:space="0" w:color="4CCFFF"/>
        <w:bottom w:val="single" w:sz="4" w:space="0" w:color="4CCFFF"/>
        <w:insideH w:val="single" w:sz="4" w:space="0" w:color="4CCFFF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</w:style>
  <w:style w:type="table" w:styleId="-231">
    <w:name w:val="List Table 2 Accent 3"/>
    <w:basedOn w:val="a3"/>
    <w:uiPriority w:val="47"/>
    <w:rsid w:val="00572222"/>
    <w:tblPr>
      <w:tblStyleRowBandSize w:val="1"/>
      <w:tblStyleColBandSize w:val="1"/>
      <w:tblBorders>
        <w:top w:val="single" w:sz="4" w:space="0" w:color="F6F4F0"/>
        <w:bottom w:val="single" w:sz="4" w:space="0" w:color="F6F4F0"/>
        <w:insideH w:val="single" w:sz="4" w:space="0" w:color="F6F4F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</w:style>
  <w:style w:type="table" w:styleId="-240">
    <w:name w:val="List Table 2 Accent 4"/>
    <w:basedOn w:val="a3"/>
    <w:uiPriority w:val="47"/>
    <w:rsid w:val="00572222"/>
    <w:tblPr>
      <w:tblStyleRowBandSize w:val="1"/>
      <w:tblStyleColBandSize w:val="1"/>
      <w:tblBorders>
        <w:top w:val="single" w:sz="4" w:space="0" w:color="F7BA80"/>
        <w:bottom w:val="single" w:sz="4" w:space="0" w:color="F7BA80"/>
        <w:insideH w:val="single" w:sz="4" w:space="0" w:color="F7BA8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</w:style>
  <w:style w:type="table" w:styleId="-250">
    <w:name w:val="List Table 2 Accent 5"/>
    <w:basedOn w:val="a3"/>
    <w:uiPriority w:val="47"/>
    <w:rsid w:val="00572222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-260">
    <w:name w:val="List Table 2 Accent 6"/>
    <w:basedOn w:val="a3"/>
    <w:uiPriority w:val="47"/>
    <w:rsid w:val="00572222"/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-3a">
    <w:name w:val="List Table 3"/>
    <w:basedOn w:val="a3"/>
    <w:uiPriority w:val="48"/>
    <w:rsid w:val="00572222"/>
    <w:tblPr>
      <w:tblStyleRowBandSize w:val="1"/>
      <w:tblStyleColBandSize w:val="1"/>
      <w:tblBorders>
        <w:top w:val="single" w:sz="4" w:space="0" w:color="212120"/>
        <w:left w:val="single" w:sz="4" w:space="0" w:color="212120"/>
        <w:bottom w:val="single" w:sz="4" w:space="0" w:color="212120"/>
        <w:right w:val="single" w:sz="4" w:space="0" w:color="212120"/>
      </w:tblBorders>
    </w:tblPr>
    <w:tblStylePr w:type="firstRow">
      <w:rPr>
        <w:b/>
        <w:bCs/>
        <w:color w:val="FFFFFF"/>
      </w:rPr>
      <w:tblPr/>
      <w:tcPr>
        <w:shd w:val="clear" w:color="auto" w:fill="212120"/>
      </w:tcPr>
    </w:tblStylePr>
    <w:tblStylePr w:type="lastRow">
      <w:rPr>
        <w:b/>
        <w:bCs/>
      </w:rPr>
      <w:tblPr/>
      <w:tcPr>
        <w:tcBorders>
          <w:top w:val="double" w:sz="4" w:space="0" w:color="21212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212120"/>
          <w:right w:val="single" w:sz="4" w:space="0" w:color="212120"/>
        </w:tcBorders>
      </w:tcPr>
    </w:tblStylePr>
    <w:tblStylePr w:type="band1Horz">
      <w:tblPr/>
      <w:tcPr>
        <w:tcBorders>
          <w:top w:val="single" w:sz="4" w:space="0" w:color="212120"/>
          <w:bottom w:val="single" w:sz="4" w:space="0" w:color="21212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12120"/>
          <w:left w:val="nil"/>
        </w:tcBorders>
      </w:tcPr>
    </w:tblStylePr>
    <w:tblStylePr w:type="swCell">
      <w:tblPr/>
      <w:tcPr>
        <w:tcBorders>
          <w:top w:val="double" w:sz="4" w:space="0" w:color="212120"/>
          <w:right w:val="nil"/>
        </w:tcBorders>
      </w:tcPr>
    </w:tblStylePr>
  </w:style>
  <w:style w:type="table" w:styleId="-311">
    <w:name w:val="List Table 3 Accent 1"/>
    <w:basedOn w:val="a3"/>
    <w:uiPriority w:val="48"/>
    <w:rsid w:val="00572222"/>
    <w:tblPr>
      <w:tblStyleRowBandSize w:val="1"/>
      <w:tblStyleColBandSize w:val="1"/>
      <w:tblBorders>
        <w:top w:val="single" w:sz="4" w:space="0" w:color="E73454"/>
        <w:left w:val="single" w:sz="4" w:space="0" w:color="E73454"/>
        <w:bottom w:val="single" w:sz="4" w:space="0" w:color="E73454"/>
        <w:right w:val="single" w:sz="4" w:space="0" w:color="E73454"/>
      </w:tblBorders>
    </w:tblPr>
    <w:tblStylePr w:type="firstRow">
      <w:rPr>
        <w:b/>
        <w:bCs/>
        <w:color w:val="FFFFFF"/>
      </w:rPr>
      <w:tblPr/>
      <w:tcPr>
        <w:shd w:val="clear" w:color="auto" w:fill="E73454"/>
      </w:tcPr>
    </w:tblStylePr>
    <w:tblStylePr w:type="lastRow">
      <w:rPr>
        <w:b/>
        <w:bCs/>
      </w:rPr>
      <w:tblPr/>
      <w:tcPr>
        <w:tcBorders>
          <w:top w:val="double" w:sz="4" w:space="0" w:color="E7345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3454"/>
          <w:right w:val="single" w:sz="4" w:space="0" w:color="E73454"/>
        </w:tcBorders>
      </w:tcPr>
    </w:tblStylePr>
    <w:tblStylePr w:type="band1Horz">
      <w:tblPr/>
      <w:tcPr>
        <w:tcBorders>
          <w:top w:val="single" w:sz="4" w:space="0" w:color="E73454"/>
          <w:bottom w:val="single" w:sz="4" w:space="0" w:color="E7345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3454"/>
          <w:left w:val="nil"/>
        </w:tcBorders>
      </w:tcPr>
    </w:tblStylePr>
    <w:tblStylePr w:type="swCell">
      <w:tblPr/>
      <w:tcPr>
        <w:tcBorders>
          <w:top w:val="double" w:sz="4" w:space="0" w:color="E73454"/>
          <w:right w:val="nil"/>
        </w:tcBorders>
      </w:tcPr>
    </w:tblStylePr>
  </w:style>
  <w:style w:type="table" w:styleId="-321">
    <w:name w:val="List Table 3 Accent 2"/>
    <w:basedOn w:val="a3"/>
    <w:uiPriority w:val="48"/>
    <w:rsid w:val="00572222"/>
    <w:tblPr>
      <w:tblStyleRowBandSize w:val="1"/>
      <w:tblStyleColBandSize w:val="1"/>
      <w:tblBorders>
        <w:top w:val="single" w:sz="4" w:space="0" w:color="009DD5"/>
        <w:left w:val="single" w:sz="4" w:space="0" w:color="009DD5"/>
        <w:bottom w:val="single" w:sz="4" w:space="0" w:color="009DD5"/>
        <w:right w:val="single" w:sz="4" w:space="0" w:color="009DD5"/>
      </w:tblBorders>
    </w:tblPr>
    <w:tblStylePr w:type="firstRow">
      <w:rPr>
        <w:b/>
        <w:bCs/>
        <w:color w:val="FFFFFF"/>
      </w:rPr>
      <w:tblPr/>
      <w:tcPr>
        <w:shd w:val="clear" w:color="auto" w:fill="009DD5"/>
      </w:tcPr>
    </w:tblStylePr>
    <w:tblStylePr w:type="lastRow">
      <w:rPr>
        <w:b/>
        <w:bCs/>
      </w:rPr>
      <w:tblPr/>
      <w:tcPr>
        <w:tcBorders>
          <w:top w:val="double" w:sz="4" w:space="0" w:color="009D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9DD5"/>
          <w:right w:val="single" w:sz="4" w:space="0" w:color="009DD5"/>
        </w:tcBorders>
      </w:tcPr>
    </w:tblStylePr>
    <w:tblStylePr w:type="band1Horz">
      <w:tblPr/>
      <w:tcPr>
        <w:tcBorders>
          <w:top w:val="single" w:sz="4" w:space="0" w:color="009DD5"/>
          <w:bottom w:val="single" w:sz="4" w:space="0" w:color="009D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DD5"/>
          <w:left w:val="nil"/>
        </w:tcBorders>
      </w:tcPr>
    </w:tblStylePr>
    <w:tblStylePr w:type="swCell">
      <w:tblPr/>
      <w:tcPr>
        <w:tcBorders>
          <w:top w:val="double" w:sz="4" w:space="0" w:color="009DD5"/>
          <w:right w:val="nil"/>
        </w:tcBorders>
      </w:tcPr>
    </w:tblStylePr>
  </w:style>
  <w:style w:type="table" w:styleId="-331">
    <w:name w:val="List Table 3 Accent 3"/>
    <w:basedOn w:val="a3"/>
    <w:uiPriority w:val="48"/>
    <w:rsid w:val="00572222"/>
    <w:tblPr>
      <w:tblStyleRowBandSize w:val="1"/>
      <w:tblStyleColBandSize w:val="1"/>
      <w:tblBorders>
        <w:top w:val="single" w:sz="4" w:space="0" w:color="F1EEE7"/>
        <w:left w:val="single" w:sz="4" w:space="0" w:color="F1EEE7"/>
        <w:bottom w:val="single" w:sz="4" w:space="0" w:color="F1EEE7"/>
        <w:right w:val="single" w:sz="4" w:space="0" w:color="F1EEE7"/>
      </w:tblBorders>
    </w:tblPr>
    <w:tblStylePr w:type="firstRow">
      <w:rPr>
        <w:b/>
        <w:bCs/>
        <w:color w:val="FFFFFF"/>
      </w:rPr>
      <w:tblPr/>
      <w:tcPr>
        <w:shd w:val="clear" w:color="auto" w:fill="F1EEE7"/>
      </w:tcPr>
    </w:tblStylePr>
    <w:tblStylePr w:type="lastRow">
      <w:rPr>
        <w:b/>
        <w:bCs/>
      </w:rPr>
      <w:tblPr/>
      <w:tcPr>
        <w:tcBorders>
          <w:top w:val="double" w:sz="4" w:space="0" w:color="F1EEE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1EEE7"/>
          <w:right w:val="single" w:sz="4" w:space="0" w:color="F1EEE7"/>
        </w:tcBorders>
      </w:tcPr>
    </w:tblStylePr>
    <w:tblStylePr w:type="band1Horz">
      <w:tblPr/>
      <w:tcPr>
        <w:tcBorders>
          <w:top w:val="single" w:sz="4" w:space="0" w:color="F1EEE7"/>
          <w:bottom w:val="single" w:sz="4" w:space="0" w:color="F1EEE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EEE7"/>
          <w:left w:val="nil"/>
        </w:tcBorders>
      </w:tcPr>
    </w:tblStylePr>
    <w:tblStylePr w:type="swCell">
      <w:tblPr/>
      <w:tcPr>
        <w:tcBorders>
          <w:top w:val="double" w:sz="4" w:space="0" w:color="F1EEE7"/>
          <w:right w:val="nil"/>
        </w:tcBorders>
      </w:tcPr>
    </w:tblStylePr>
  </w:style>
  <w:style w:type="table" w:styleId="-340">
    <w:name w:val="List Table 3 Accent 4"/>
    <w:basedOn w:val="a3"/>
    <w:uiPriority w:val="48"/>
    <w:rsid w:val="00572222"/>
    <w:tblPr>
      <w:tblStyleRowBandSize w:val="1"/>
      <w:tblStyleColBandSize w:val="1"/>
      <w:tblBorders>
        <w:top w:val="single" w:sz="4" w:space="0" w:color="F28D2C"/>
        <w:left w:val="single" w:sz="4" w:space="0" w:color="F28D2C"/>
        <w:bottom w:val="single" w:sz="4" w:space="0" w:color="F28D2C"/>
        <w:right w:val="single" w:sz="4" w:space="0" w:color="F28D2C"/>
      </w:tblBorders>
    </w:tblPr>
    <w:tblStylePr w:type="firstRow">
      <w:rPr>
        <w:b/>
        <w:bCs/>
        <w:color w:val="FFFFFF"/>
      </w:rPr>
      <w:tblPr/>
      <w:tcPr>
        <w:shd w:val="clear" w:color="auto" w:fill="F28D2C"/>
      </w:tcPr>
    </w:tblStylePr>
    <w:tblStylePr w:type="lastRow">
      <w:rPr>
        <w:b/>
        <w:bCs/>
      </w:rPr>
      <w:tblPr/>
      <w:tcPr>
        <w:tcBorders>
          <w:top w:val="double" w:sz="4" w:space="0" w:color="F28D2C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28D2C"/>
          <w:right w:val="single" w:sz="4" w:space="0" w:color="F28D2C"/>
        </w:tcBorders>
      </w:tcPr>
    </w:tblStylePr>
    <w:tblStylePr w:type="band1Horz">
      <w:tblPr/>
      <w:tcPr>
        <w:tcBorders>
          <w:top w:val="single" w:sz="4" w:space="0" w:color="F28D2C"/>
          <w:bottom w:val="single" w:sz="4" w:space="0" w:color="F28D2C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8D2C"/>
          <w:left w:val="nil"/>
        </w:tcBorders>
      </w:tcPr>
    </w:tblStylePr>
    <w:tblStylePr w:type="swCell">
      <w:tblPr/>
      <w:tcPr>
        <w:tcBorders>
          <w:top w:val="double" w:sz="4" w:space="0" w:color="F28D2C"/>
          <w:right w:val="nil"/>
        </w:tcBorders>
      </w:tcPr>
    </w:tblStylePr>
  </w:style>
  <w:style w:type="table" w:styleId="-350">
    <w:name w:val="List Table 3 Accent 5"/>
    <w:basedOn w:val="a3"/>
    <w:uiPriority w:val="48"/>
    <w:rsid w:val="00572222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-360">
    <w:name w:val="List Table 3 Accent 6"/>
    <w:basedOn w:val="a3"/>
    <w:uiPriority w:val="48"/>
    <w:rsid w:val="00572222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styleId="-4a">
    <w:name w:val="List Table 4"/>
    <w:basedOn w:val="a3"/>
    <w:uiPriority w:val="49"/>
    <w:rsid w:val="00572222"/>
    <w:tblPr>
      <w:tblStyleRowBandSize w:val="1"/>
      <w:tblStyleColBandSize w:val="1"/>
      <w:tblBorders>
        <w:top w:val="single" w:sz="4" w:space="0" w:color="7B7B77"/>
        <w:left w:val="single" w:sz="4" w:space="0" w:color="7B7B77"/>
        <w:bottom w:val="single" w:sz="4" w:space="0" w:color="7B7B77"/>
        <w:right w:val="single" w:sz="4" w:space="0" w:color="7B7B77"/>
        <w:insideH w:val="single" w:sz="4" w:space="0" w:color="7B7B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212120"/>
          <w:left w:val="single" w:sz="4" w:space="0" w:color="212120"/>
          <w:bottom w:val="single" w:sz="4" w:space="0" w:color="212120"/>
          <w:right w:val="single" w:sz="4" w:space="0" w:color="212120"/>
          <w:insideH w:val="nil"/>
        </w:tcBorders>
        <w:shd w:val="clear" w:color="auto" w:fill="212120"/>
      </w:tcPr>
    </w:tblStylePr>
    <w:tblStylePr w:type="lastRow">
      <w:rPr>
        <w:b/>
        <w:bCs/>
      </w:rPr>
      <w:tblPr/>
      <w:tcPr>
        <w:tcBorders>
          <w:top w:val="double" w:sz="4" w:space="0" w:color="7B7B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</w:style>
  <w:style w:type="table" w:styleId="-411">
    <w:name w:val="List Table 4 Accent 1"/>
    <w:basedOn w:val="a3"/>
    <w:uiPriority w:val="49"/>
    <w:rsid w:val="00572222"/>
    <w:tblPr>
      <w:tblStyleRowBandSize w:val="1"/>
      <w:tblStyleColBandSize w:val="1"/>
      <w:tblBorders>
        <w:top w:val="single" w:sz="4" w:space="0" w:color="F08598"/>
        <w:left w:val="single" w:sz="4" w:space="0" w:color="F08598"/>
        <w:bottom w:val="single" w:sz="4" w:space="0" w:color="F08598"/>
        <w:right w:val="single" w:sz="4" w:space="0" w:color="F08598"/>
        <w:insideH w:val="single" w:sz="4" w:space="0" w:color="F08598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3454"/>
          <w:left w:val="single" w:sz="4" w:space="0" w:color="E73454"/>
          <w:bottom w:val="single" w:sz="4" w:space="0" w:color="E73454"/>
          <w:right w:val="single" w:sz="4" w:space="0" w:color="E73454"/>
          <w:insideH w:val="nil"/>
        </w:tcBorders>
        <w:shd w:val="clear" w:color="auto" w:fill="E73454"/>
      </w:tcPr>
    </w:tblStylePr>
    <w:tblStylePr w:type="lastRow">
      <w:rPr>
        <w:b/>
        <w:bCs/>
      </w:rPr>
      <w:tblPr/>
      <w:tcPr>
        <w:tcBorders>
          <w:top w:val="double" w:sz="4" w:space="0" w:color="F0859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</w:style>
  <w:style w:type="table" w:styleId="-421">
    <w:name w:val="List Table 4 Accent 2"/>
    <w:basedOn w:val="a3"/>
    <w:uiPriority w:val="49"/>
    <w:rsid w:val="00572222"/>
    <w:tblPr>
      <w:tblStyleRowBandSize w:val="1"/>
      <w:tblStyleColBandSize w:val="1"/>
      <w:tblBorders>
        <w:top w:val="single" w:sz="4" w:space="0" w:color="4CCFFF"/>
        <w:left w:val="single" w:sz="4" w:space="0" w:color="4CCFFF"/>
        <w:bottom w:val="single" w:sz="4" w:space="0" w:color="4CCFFF"/>
        <w:right w:val="single" w:sz="4" w:space="0" w:color="4CCFFF"/>
        <w:insideH w:val="single" w:sz="4" w:space="0" w:color="4CCF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9DD5"/>
          <w:left w:val="single" w:sz="4" w:space="0" w:color="009DD5"/>
          <w:bottom w:val="single" w:sz="4" w:space="0" w:color="009DD5"/>
          <w:right w:val="single" w:sz="4" w:space="0" w:color="009DD5"/>
          <w:insideH w:val="nil"/>
        </w:tcBorders>
        <w:shd w:val="clear" w:color="auto" w:fill="009DD5"/>
      </w:tcPr>
    </w:tblStylePr>
    <w:tblStylePr w:type="lastRow">
      <w:rPr>
        <w:b/>
        <w:bCs/>
      </w:rPr>
      <w:tblPr/>
      <w:tcPr>
        <w:tcBorders>
          <w:top w:val="double" w:sz="4" w:space="0" w:color="4CCF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</w:style>
  <w:style w:type="table" w:styleId="-431">
    <w:name w:val="List Table 4 Accent 3"/>
    <w:basedOn w:val="a3"/>
    <w:uiPriority w:val="49"/>
    <w:rsid w:val="00572222"/>
    <w:tblPr>
      <w:tblStyleRowBandSize w:val="1"/>
      <w:tblStyleColBandSize w:val="1"/>
      <w:tblBorders>
        <w:top w:val="single" w:sz="4" w:space="0" w:color="F6F4F0"/>
        <w:left w:val="single" w:sz="4" w:space="0" w:color="F6F4F0"/>
        <w:bottom w:val="single" w:sz="4" w:space="0" w:color="F6F4F0"/>
        <w:right w:val="single" w:sz="4" w:space="0" w:color="F6F4F0"/>
        <w:insideH w:val="single" w:sz="4" w:space="0" w:color="F6F4F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1EEE7"/>
          <w:left w:val="single" w:sz="4" w:space="0" w:color="F1EEE7"/>
          <w:bottom w:val="single" w:sz="4" w:space="0" w:color="F1EEE7"/>
          <w:right w:val="single" w:sz="4" w:space="0" w:color="F1EEE7"/>
          <w:insideH w:val="nil"/>
        </w:tcBorders>
        <w:shd w:val="clear" w:color="auto" w:fill="F1EEE7"/>
      </w:tcPr>
    </w:tblStylePr>
    <w:tblStylePr w:type="lastRow">
      <w:rPr>
        <w:b/>
        <w:bCs/>
      </w:rPr>
      <w:tblPr/>
      <w:tcPr>
        <w:tcBorders>
          <w:top w:val="double" w:sz="4" w:space="0" w:color="F6F4F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</w:style>
  <w:style w:type="table" w:styleId="-440">
    <w:name w:val="List Table 4 Accent 4"/>
    <w:basedOn w:val="a3"/>
    <w:uiPriority w:val="49"/>
    <w:rsid w:val="00572222"/>
    <w:tblPr>
      <w:tblStyleRowBandSize w:val="1"/>
      <w:tblStyleColBandSize w:val="1"/>
      <w:tblBorders>
        <w:top w:val="single" w:sz="4" w:space="0" w:color="F7BA80"/>
        <w:left w:val="single" w:sz="4" w:space="0" w:color="F7BA80"/>
        <w:bottom w:val="single" w:sz="4" w:space="0" w:color="F7BA80"/>
        <w:right w:val="single" w:sz="4" w:space="0" w:color="F7BA80"/>
        <w:insideH w:val="single" w:sz="4" w:space="0" w:color="F7BA8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28D2C"/>
          <w:left w:val="single" w:sz="4" w:space="0" w:color="F28D2C"/>
          <w:bottom w:val="single" w:sz="4" w:space="0" w:color="F28D2C"/>
          <w:right w:val="single" w:sz="4" w:space="0" w:color="F28D2C"/>
          <w:insideH w:val="nil"/>
        </w:tcBorders>
        <w:shd w:val="clear" w:color="auto" w:fill="F28D2C"/>
      </w:tcPr>
    </w:tblStylePr>
    <w:tblStylePr w:type="lastRow">
      <w:rPr>
        <w:b/>
        <w:bCs/>
      </w:rPr>
      <w:tblPr/>
      <w:tcPr>
        <w:tcBorders>
          <w:top w:val="double" w:sz="4" w:space="0" w:color="F7B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</w:style>
  <w:style w:type="table" w:styleId="-450">
    <w:name w:val="List Table 4 Accent 5"/>
    <w:basedOn w:val="a3"/>
    <w:uiPriority w:val="49"/>
    <w:rsid w:val="00572222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-460">
    <w:name w:val="List Table 4 Accent 6"/>
    <w:basedOn w:val="a3"/>
    <w:uiPriority w:val="49"/>
    <w:rsid w:val="00572222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-5a">
    <w:name w:val="List Table 5 Dark"/>
    <w:basedOn w:val="a3"/>
    <w:uiPriority w:val="50"/>
    <w:rsid w:val="00572222"/>
    <w:rPr>
      <w:color w:val="FFFFFF"/>
    </w:rPr>
    <w:tblPr>
      <w:tblStyleRowBandSize w:val="1"/>
      <w:tblStyleColBandSize w:val="1"/>
      <w:tblBorders>
        <w:top w:val="single" w:sz="24" w:space="0" w:color="212120"/>
        <w:left w:val="single" w:sz="24" w:space="0" w:color="212120"/>
        <w:bottom w:val="single" w:sz="24" w:space="0" w:color="212120"/>
        <w:right w:val="single" w:sz="24" w:space="0" w:color="212120"/>
      </w:tblBorders>
    </w:tblPr>
    <w:tcPr>
      <w:shd w:val="clear" w:color="auto" w:fill="21212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1">
    <w:name w:val="List Table 5 Dark Accent 1"/>
    <w:basedOn w:val="a3"/>
    <w:uiPriority w:val="50"/>
    <w:rsid w:val="00572222"/>
    <w:rPr>
      <w:color w:val="FFFFFF"/>
    </w:rPr>
    <w:tblPr>
      <w:tblStyleRowBandSize w:val="1"/>
      <w:tblStyleColBandSize w:val="1"/>
      <w:tblBorders>
        <w:top w:val="single" w:sz="24" w:space="0" w:color="E73454"/>
        <w:left w:val="single" w:sz="24" w:space="0" w:color="E73454"/>
        <w:bottom w:val="single" w:sz="24" w:space="0" w:color="E73454"/>
        <w:right w:val="single" w:sz="24" w:space="0" w:color="E73454"/>
      </w:tblBorders>
    </w:tblPr>
    <w:tcPr>
      <w:shd w:val="clear" w:color="auto" w:fill="E7345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1">
    <w:name w:val="List Table 5 Dark Accent 2"/>
    <w:basedOn w:val="a3"/>
    <w:uiPriority w:val="50"/>
    <w:rsid w:val="00572222"/>
    <w:rPr>
      <w:color w:val="FFFFFF"/>
    </w:rPr>
    <w:tblPr>
      <w:tblStyleRowBandSize w:val="1"/>
      <w:tblStyleColBandSize w:val="1"/>
      <w:tblBorders>
        <w:top w:val="single" w:sz="24" w:space="0" w:color="009DD5"/>
        <w:left w:val="single" w:sz="24" w:space="0" w:color="009DD5"/>
        <w:bottom w:val="single" w:sz="24" w:space="0" w:color="009DD5"/>
        <w:right w:val="single" w:sz="24" w:space="0" w:color="009DD5"/>
      </w:tblBorders>
    </w:tblPr>
    <w:tcPr>
      <w:shd w:val="clear" w:color="auto" w:fill="009D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1">
    <w:name w:val="List Table 5 Dark Accent 3"/>
    <w:basedOn w:val="a3"/>
    <w:uiPriority w:val="50"/>
    <w:rsid w:val="00572222"/>
    <w:rPr>
      <w:color w:val="FFFFFF"/>
    </w:rPr>
    <w:tblPr>
      <w:tblStyleRowBandSize w:val="1"/>
      <w:tblStyleColBandSize w:val="1"/>
      <w:tblBorders>
        <w:top w:val="single" w:sz="24" w:space="0" w:color="F1EEE7"/>
        <w:left w:val="single" w:sz="24" w:space="0" w:color="F1EEE7"/>
        <w:bottom w:val="single" w:sz="24" w:space="0" w:color="F1EEE7"/>
        <w:right w:val="single" w:sz="24" w:space="0" w:color="F1EEE7"/>
      </w:tblBorders>
    </w:tblPr>
    <w:tcPr>
      <w:shd w:val="clear" w:color="auto" w:fill="F1EEE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0">
    <w:name w:val="List Table 5 Dark Accent 4"/>
    <w:basedOn w:val="a3"/>
    <w:uiPriority w:val="50"/>
    <w:rsid w:val="00572222"/>
    <w:rPr>
      <w:color w:val="FFFFFF"/>
    </w:rPr>
    <w:tblPr>
      <w:tblStyleRowBandSize w:val="1"/>
      <w:tblStyleColBandSize w:val="1"/>
      <w:tblBorders>
        <w:top w:val="single" w:sz="24" w:space="0" w:color="F28D2C"/>
        <w:left w:val="single" w:sz="24" w:space="0" w:color="F28D2C"/>
        <w:bottom w:val="single" w:sz="24" w:space="0" w:color="F28D2C"/>
        <w:right w:val="single" w:sz="24" w:space="0" w:color="F28D2C"/>
      </w:tblBorders>
    </w:tblPr>
    <w:tcPr>
      <w:shd w:val="clear" w:color="auto" w:fill="F28D2C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0">
    <w:name w:val="List Table 5 Dark Accent 5"/>
    <w:basedOn w:val="a3"/>
    <w:uiPriority w:val="50"/>
    <w:rsid w:val="00572222"/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0">
    <w:name w:val="List Table 5 Dark Accent 6"/>
    <w:basedOn w:val="a3"/>
    <w:uiPriority w:val="50"/>
    <w:rsid w:val="00572222"/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a">
    <w:name w:val="List Table 6 Colorful"/>
    <w:basedOn w:val="a3"/>
    <w:uiPriority w:val="51"/>
    <w:rsid w:val="00572222"/>
    <w:tblPr>
      <w:tblStyleRowBandSize w:val="1"/>
      <w:tblStyleColBandSize w:val="1"/>
      <w:tblBorders>
        <w:top w:val="single" w:sz="4" w:space="0" w:color="212120"/>
        <w:bottom w:val="single" w:sz="4" w:space="0" w:color="212120"/>
      </w:tblBorders>
    </w:tblPr>
    <w:tblStylePr w:type="firstRow">
      <w:rPr>
        <w:b/>
        <w:bCs/>
      </w:rPr>
      <w:tblPr/>
      <w:tcPr>
        <w:tcBorders>
          <w:bottom w:val="single" w:sz="4" w:space="0" w:color="212120"/>
        </w:tcBorders>
      </w:tcPr>
    </w:tblStylePr>
    <w:tblStylePr w:type="lastRow">
      <w:rPr>
        <w:b/>
        <w:bCs/>
      </w:rPr>
      <w:tblPr/>
      <w:tcPr>
        <w:tcBorders>
          <w:top w:val="double" w:sz="4" w:space="0" w:color="21212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</w:style>
  <w:style w:type="table" w:styleId="-611">
    <w:name w:val="List Table 6 Colorful Accent 1"/>
    <w:basedOn w:val="a3"/>
    <w:uiPriority w:val="51"/>
    <w:rsid w:val="00572222"/>
    <w:rPr>
      <w:color w:val="BD1633"/>
    </w:rPr>
    <w:tblPr>
      <w:tblStyleRowBandSize w:val="1"/>
      <w:tblStyleColBandSize w:val="1"/>
      <w:tblBorders>
        <w:top w:val="single" w:sz="4" w:space="0" w:color="E73454"/>
        <w:bottom w:val="single" w:sz="4" w:space="0" w:color="E73454"/>
      </w:tblBorders>
    </w:tblPr>
    <w:tblStylePr w:type="firstRow">
      <w:rPr>
        <w:b/>
        <w:bCs/>
      </w:rPr>
      <w:tblPr/>
      <w:tcPr>
        <w:tcBorders>
          <w:bottom w:val="single" w:sz="4" w:space="0" w:color="E73454"/>
        </w:tcBorders>
      </w:tcPr>
    </w:tblStylePr>
    <w:tblStylePr w:type="lastRow">
      <w:rPr>
        <w:b/>
        <w:bCs/>
      </w:rPr>
      <w:tblPr/>
      <w:tcPr>
        <w:tcBorders>
          <w:top w:val="double" w:sz="4" w:space="0" w:color="E7345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</w:style>
  <w:style w:type="table" w:styleId="-621">
    <w:name w:val="List Table 6 Colorful Accent 2"/>
    <w:basedOn w:val="a3"/>
    <w:uiPriority w:val="51"/>
    <w:rsid w:val="00572222"/>
    <w:rPr>
      <w:color w:val="00749F"/>
    </w:rPr>
    <w:tblPr>
      <w:tblStyleRowBandSize w:val="1"/>
      <w:tblStyleColBandSize w:val="1"/>
      <w:tblBorders>
        <w:top w:val="single" w:sz="4" w:space="0" w:color="009DD5"/>
        <w:bottom w:val="single" w:sz="4" w:space="0" w:color="009DD5"/>
      </w:tblBorders>
    </w:tblPr>
    <w:tblStylePr w:type="firstRow">
      <w:rPr>
        <w:b/>
        <w:bCs/>
      </w:rPr>
      <w:tblPr/>
      <w:tcPr>
        <w:tcBorders>
          <w:bottom w:val="single" w:sz="4" w:space="0" w:color="009DD5"/>
        </w:tcBorders>
      </w:tcPr>
    </w:tblStylePr>
    <w:tblStylePr w:type="lastRow">
      <w:rPr>
        <w:b/>
        <w:bCs/>
      </w:rPr>
      <w:tblPr/>
      <w:tcPr>
        <w:tcBorders>
          <w:top w:val="double" w:sz="4" w:space="0" w:color="009D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</w:style>
  <w:style w:type="table" w:styleId="-631">
    <w:name w:val="List Table 6 Colorful Accent 3"/>
    <w:basedOn w:val="a3"/>
    <w:uiPriority w:val="51"/>
    <w:rsid w:val="00572222"/>
    <w:rPr>
      <w:color w:val="C5B89C"/>
    </w:rPr>
    <w:tblPr>
      <w:tblStyleRowBandSize w:val="1"/>
      <w:tblStyleColBandSize w:val="1"/>
      <w:tblBorders>
        <w:top w:val="single" w:sz="4" w:space="0" w:color="F1EEE7"/>
        <w:bottom w:val="single" w:sz="4" w:space="0" w:color="F1EEE7"/>
      </w:tblBorders>
    </w:tblPr>
    <w:tblStylePr w:type="firstRow">
      <w:rPr>
        <w:b/>
        <w:bCs/>
      </w:rPr>
      <w:tblPr/>
      <w:tcPr>
        <w:tcBorders>
          <w:bottom w:val="single" w:sz="4" w:space="0" w:color="F1EEE7"/>
        </w:tcBorders>
      </w:tcPr>
    </w:tblStylePr>
    <w:tblStylePr w:type="lastRow">
      <w:rPr>
        <w:b/>
        <w:bCs/>
      </w:rPr>
      <w:tblPr/>
      <w:tcPr>
        <w:tcBorders>
          <w:top w:val="double" w:sz="4" w:space="0" w:color="F1EEE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</w:style>
  <w:style w:type="table" w:styleId="-640">
    <w:name w:val="List Table 6 Colorful Accent 4"/>
    <w:basedOn w:val="a3"/>
    <w:uiPriority w:val="51"/>
    <w:rsid w:val="00572222"/>
    <w:rPr>
      <w:color w:val="C9680C"/>
    </w:rPr>
    <w:tblPr>
      <w:tblStyleRowBandSize w:val="1"/>
      <w:tblStyleColBandSize w:val="1"/>
      <w:tblBorders>
        <w:top w:val="single" w:sz="4" w:space="0" w:color="F28D2C"/>
        <w:bottom w:val="single" w:sz="4" w:space="0" w:color="F28D2C"/>
      </w:tblBorders>
    </w:tblPr>
    <w:tblStylePr w:type="firstRow">
      <w:rPr>
        <w:b/>
        <w:bCs/>
      </w:rPr>
      <w:tblPr/>
      <w:tcPr>
        <w:tcBorders>
          <w:bottom w:val="single" w:sz="4" w:space="0" w:color="F28D2C"/>
        </w:tcBorders>
      </w:tcPr>
    </w:tblStylePr>
    <w:tblStylePr w:type="lastRow">
      <w:rPr>
        <w:b/>
        <w:bCs/>
      </w:rPr>
      <w:tblPr/>
      <w:tcPr>
        <w:tcBorders>
          <w:top w:val="double" w:sz="4" w:space="0" w:color="F28D2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</w:style>
  <w:style w:type="table" w:styleId="-650">
    <w:name w:val="List Table 6 Colorful Accent 5"/>
    <w:basedOn w:val="a3"/>
    <w:uiPriority w:val="51"/>
    <w:rsid w:val="00572222"/>
    <w:rPr>
      <w:color w:val="2E74B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-660">
    <w:name w:val="List Table 6 Colorful Accent 6"/>
    <w:basedOn w:val="a3"/>
    <w:uiPriority w:val="51"/>
    <w:rsid w:val="00572222"/>
    <w:rPr>
      <w:color w:val="538135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-70">
    <w:name w:val="List Table 7 Colorful"/>
    <w:basedOn w:val="a3"/>
    <w:uiPriority w:val="52"/>
    <w:rsid w:val="00572222"/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212120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212120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212120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212120"/>
        </w:tcBorders>
        <w:shd w:val="clear" w:color="auto" w:fill="FFFFFF"/>
      </w:tcPr>
    </w:tblStylePr>
    <w:tblStylePr w:type="band1Vert">
      <w:tblPr/>
      <w:tcPr>
        <w:shd w:val="clear" w:color="auto" w:fill="D3D3D1"/>
      </w:tcPr>
    </w:tblStylePr>
    <w:tblStylePr w:type="band1Horz">
      <w:tblPr/>
      <w:tcPr>
        <w:shd w:val="clear" w:color="auto" w:fill="D3D3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3"/>
    <w:uiPriority w:val="52"/>
    <w:rsid w:val="00572222"/>
    <w:rPr>
      <w:color w:val="BD1633"/>
    </w:rPr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E73454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E73454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E73454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E73454"/>
        </w:tcBorders>
        <w:shd w:val="clear" w:color="auto" w:fill="FFFFFF"/>
      </w:tcPr>
    </w:tblStylePr>
    <w:tblStylePr w:type="band1Vert">
      <w:tblPr/>
      <w:tcPr>
        <w:shd w:val="clear" w:color="auto" w:fill="FAD6DC"/>
      </w:tcPr>
    </w:tblStylePr>
    <w:tblStylePr w:type="band1Horz">
      <w:tblPr/>
      <w:tcPr>
        <w:shd w:val="clear" w:color="auto" w:fill="FAD6D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3"/>
    <w:uiPriority w:val="52"/>
    <w:rsid w:val="00572222"/>
    <w:rPr>
      <w:color w:val="00749F"/>
    </w:rPr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009DD5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009DD5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009DD5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009DD5"/>
        </w:tcBorders>
        <w:shd w:val="clear" w:color="auto" w:fill="FFFFFF"/>
      </w:tcPr>
    </w:tblStylePr>
    <w:tblStylePr w:type="band1Vert">
      <w:tblPr/>
      <w:tcPr>
        <w:shd w:val="clear" w:color="auto" w:fill="C3EFFF"/>
      </w:tcPr>
    </w:tblStylePr>
    <w:tblStylePr w:type="band1Horz">
      <w:tblPr/>
      <w:tcPr>
        <w:shd w:val="clear" w:color="auto" w:fill="C3EFFF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3"/>
    <w:uiPriority w:val="52"/>
    <w:rsid w:val="00572222"/>
    <w:rPr>
      <w:color w:val="C5B89C"/>
    </w:rPr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F1EEE7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F1EEE7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F1EEE7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F1EEE7"/>
        </w:tcBorders>
        <w:shd w:val="clear" w:color="auto" w:fill="FFFFFF"/>
      </w:tcPr>
    </w:tblStylePr>
    <w:tblStylePr w:type="band1Vert">
      <w:tblPr/>
      <w:tcPr>
        <w:shd w:val="clear" w:color="auto" w:fill="FCFBFA"/>
      </w:tcPr>
    </w:tblStylePr>
    <w:tblStylePr w:type="band1Horz">
      <w:tblPr/>
      <w:tcPr>
        <w:shd w:val="clear" w:color="auto" w:fill="FCFBF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3"/>
    <w:uiPriority w:val="52"/>
    <w:rsid w:val="00572222"/>
    <w:rPr>
      <w:color w:val="C9680C"/>
    </w:rPr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F28D2C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F28D2C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F28D2C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F28D2C"/>
        </w:tcBorders>
        <w:shd w:val="clear" w:color="auto" w:fill="FFFFFF"/>
      </w:tcPr>
    </w:tblStylePr>
    <w:tblStylePr w:type="band1Vert">
      <w:tblPr/>
      <w:tcPr>
        <w:shd w:val="clear" w:color="auto" w:fill="FCE7D4"/>
      </w:tcPr>
    </w:tblStylePr>
    <w:tblStylePr w:type="band1Horz">
      <w:tblPr/>
      <w:tcPr>
        <w:shd w:val="clear" w:color="auto" w:fill="FCE7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3"/>
    <w:uiPriority w:val="52"/>
    <w:rsid w:val="00572222"/>
    <w:rPr>
      <w:color w:val="2E74B5"/>
    </w:rPr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3"/>
    <w:uiPriority w:val="52"/>
    <w:rsid w:val="00572222"/>
    <w:rPr>
      <w:color w:val="538135"/>
    </w:rPr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1">
    <w:name w:val="macro"/>
    <w:link w:val="affff2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12" w:lineRule="auto"/>
    </w:pPr>
    <w:rPr>
      <w:rFonts w:ascii="Consolas" w:hAnsi="Consolas"/>
      <w:color w:val="212120"/>
      <w:kern w:val="16"/>
      <w:sz w:val="24"/>
      <w:szCs w:val="24"/>
      <w:lang w:eastAsia="en-US"/>
    </w:rPr>
  </w:style>
  <w:style w:type="character" w:customStyle="1" w:styleId="affff2">
    <w:name w:val="Текст макроса Знак"/>
    <w:link w:val="affff1"/>
    <w:uiPriority w:val="99"/>
    <w:semiHidden/>
    <w:rsid w:val="00572222"/>
    <w:rPr>
      <w:rFonts w:ascii="Consolas" w:hAnsi="Consolas"/>
      <w:kern w:val="16"/>
      <w:sz w:val="22"/>
    </w:rPr>
  </w:style>
  <w:style w:type="table" w:styleId="12">
    <w:name w:val="Medium Grid 1"/>
    <w:basedOn w:val="a3"/>
    <w:uiPriority w:val="67"/>
    <w:semiHidden/>
    <w:unhideWhenUsed/>
    <w:rsid w:val="00572222"/>
    <w:tblPr>
      <w:tblStyleRowBandSize w:val="1"/>
      <w:tblStyleColBandSize w:val="1"/>
      <w:tblBorders>
        <w:top w:val="single" w:sz="8" w:space="0" w:color="595957"/>
        <w:left w:val="single" w:sz="8" w:space="0" w:color="595957"/>
        <w:bottom w:val="single" w:sz="8" w:space="0" w:color="595957"/>
        <w:right w:val="single" w:sz="8" w:space="0" w:color="595957"/>
        <w:insideH w:val="single" w:sz="8" w:space="0" w:color="595957"/>
        <w:insideV w:val="single" w:sz="8" w:space="0" w:color="595957"/>
      </w:tblBorders>
    </w:tblPr>
    <w:tcPr>
      <w:shd w:val="clear" w:color="auto" w:fill="C8C8C7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9595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1918E"/>
      </w:tcPr>
    </w:tblStylePr>
    <w:tblStylePr w:type="band1Horz">
      <w:tblPr/>
      <w:tcPr>
        <w:shd w:val="clear" w:color="auto" w:fill="91918E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tblPr>
      <w:tblStyleRowBandSize w:val="1"/>
      <w:tblStyleColBandSize w:val="1"/>
      <w:tblBorders>
        <w:top w:val="single" w:sz="8" w:space="0" w:color="ED667E"/>
        <w:left w:val="single" w:sz="8" w:space="0" w:color="ED667E"/>
        <w:bottom w:val="single" w:sz="8" w:space="0" w:color="ED667E"/>
        <w:right w:val="single" w:sz="8" w:space="0" w:color="ED667E"/>
        <w:insideH w:val="single" w:sz="8" w:space="0" w:color="ED667E"/>
        <w:insideV w:val="single" w:sz="8" w:space="0" w:color="ED667E"/>
      </w:tblBorders>
    </w:tblPr>
    <w:tcPr>
      <w:shd w:val="clear" w:color="auto" w:fill="F9CCD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6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99A9"/>
      </w:tcPr>
    </w:tblStylePr>
    <w:tblStylePr w:type="band1Horz">
      <w:tblPr/>
      <w:tcPr>
        <w:shd w:val="clear" w:color="auto" w:fill="F399A9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tblPr>
      <w:tblStyleRowBandSize w:val="1"/>
      <w:tblStyleColBandSize w:val="1"/>
      <w:tblBorders>
        <w:top w:val="single" w:sz="8" w:space="0" w:color="20C3FF"/>
        <w:left w:val="single" w:sz="8" w:space="0" w:color="20C3FF"/>
        <w:bottom w:val="single" w:sz="8" w:space="0" w:color="20C3FF"/>
        <w:right w:val="single" w:sz="8" w:space="0" w:color="20C3FF"/>
        <w:insideH w:val="single" w:sz="8" w:space="0" w:color="20C3FF"/>
        <w:insideV w:val="single" w:sz="8" w:space="0" w:color="20C3FF"/>
      </w:tblBorders>
    </w:tblPr>
    <w:tcPr>
      <w:shd w:val="clear" w:color="auto" w:fill="B5EB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0C3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BD7FF"/>
      </w:tcPr>
    </w:tblStylePr>
    <w:tblStylePr w:type="band1Horz">
      <w:tblPr/>
      <w:tcPr>
        <w:shd w:val="clear" w:color="auto" w:fill="6BD7F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tblPr>
      <w:tblStyleRowBandSize w:val="1"/>
      <w:tblStyleColBandSize w:val="1"/>
      <w:tblBorders>
        <w:top w:val="single" w:sz="8" w:space="0" w:color="F4F2EC"/>
        <w:left w:val="single" w:sz="8" w:space="0" w:color="F4F2EC"/>
        <w:bottom w:val="single" w:sz="8" w:space="0" w:color="F4F2EC"/>
        <w:right w:val="single" w:sz="8" w:space="0" w:color="F4F2EC"/>
        <w:insideH w:val="single" w:sz="8" w:space="0" w:color="F4F2EC"/>
        <w:insideV w:val="single" w:sz="8" w:space="0" w:color="F4F2EC"/>
      </w:tblBorders>
    </w:tblPr>
    <w:tcPr>
      <w:shd w:val="clear" w:color="auto" w:fill="FBFAF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F2E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6F3"/>
      </w:tcPr>
    </w:tblStylePr>
    <w:tblStylePr w:type="band1Horz">
      <w:tblPr/>
      <w:tcPr>
        <w:shd w:val="clear" w:color="auto" w:fill="F8F6F3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tblPr>
      <w:tblStyleRowBandSize w:val="1"/>
      <w:tblStyleColBandSize w:val="1"/>
      <w:tblBorders>
        <w:top w:val="single" w:sz="8" w:space="0" w:color="F5A860"/>
        <w:left w:val="single" w:sz="8" w:space="0" w:color="F5A860"/>
        <w:bottom w:val="single" w:sz="8" w:space="0" w:color="F5A860"/>
        <w:right w:val="single" w:sz="8" w:space="0" w:color="F5A860"/>
        <w:insideH w:val="single" w:sz="8" w:space="0" w:color="F5A860"/>
        <w:insideV w:val="single" w:sz="8" w:space="0" w:color="F5A860"/>
      </w:tblBorders>
    </w:tblPr>
    <w:tcPr>
      <w:shd w:val="clear" w:color="auto" w:fill="FBE2C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A86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595"/>
      </w:tcPr>
    </w:tblStylePr>
    <w:tblStylePr w:type="band1Horz">
      <w:tblPr/>
      <w:tcPr>
        <w:shd w:val="clear" w:color="auto" w:fill="F8C595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2d">
    <w:name w:val="Medium Grid 2"/>
    <w:basedOn w:val="a3"/>
    <w:uiPriority w:val="68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212120"/>
        <w:left w:val="single" w:sz="8" w:space="0" w:color="212120"/>
        <w:bottom w:val="single" w:sz="8" w:space="0" w:color="212120"/>
        <w:right w:val="single" w:sz="8" w:space="0" w:color="212120"/>
        <w:insideH w:val="single" w:sz="8" w:space="0" w:color="212120"/>
        <w:insideV w:val="single" w:sz="8" w:space="0" w:color="212120"/>
      </w:tblBorders>
    </w:tblPr>
    <w:tcPr>
      <w:shd w:val="clear" w:color="auto" w:fill="C8C8C7"/>
    </w:tcPr>
    <w:tblStylePr w:type="firstRow">
      <w:rPr>
        <w:b/>
        <w:bCs/>
        <w:color w:val="212120"/>
      </w:rPr>
      <w:tblPr/>
      <w:tcPr>
        <w:shd w:val="clear" w:color="auto" w:fill="E9E9E8"/>
      </w:tcPr>
    </w:tblStylePr>
    <w:tblStylePr w:type="lastRow">
      <w:rPr>
        <w:b/>
        <w:bCs/>
        <w:color w:val="212120"/>
      </w:rPr>
      <w:tblPr/>
      <w:tcPr>
        <w:tcBorders>
          <w:top w:val="single" w:sz="12" w:space="0" w:color="21212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1"/>
      </w:tcPr>
    </w:tblStylePr>
    <w:tblStylePr w:type="band1Vert">
      <w:tblPr/>
      <w:tcPr>
        <w:shd w:val="clear" w:color="auto" w:fill="91918E"/>
      </w:tcPr>
    </w:tblStylePr>
    <w:tblStylePr w:type="band1Horz">
      <w:tblPr/>
      <w:tcPr>
        <w:tcBorders>
          <w:insideH w:val="single" w:sz="6" w:space="0" w:color="212120"/>
          <w:insideV w:val="single" w:sz="6" w:space="0" w:color="212120"/>
        </w:tcBorders>
        <w:shd w:val="clear" w:color="auto" w:fill="91918E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E73454"/>
        <w:left w:val="single" w:sz="8" w:space="0" w:color="E73454"/>
        <w:bottom w:val="single" w:sz="8" w:space="0" w:color="E73454"/>
        <w:right w:val="single" w:sz="8" w:space="0" w:color="E73454"/>
        <w:insideH w:val="single" w:sz="8" w:space="0" w:color="E73454"/>
        <w:insideV w:val="single" w:sz="8" w:space="0" w:color="E73454"/>
      </w:tblBorders>
    </w:tblPr>
    <w:tcPr>
      <w:shd w:val="clear" w:color="auto" w:fill="F9CCD4"/>
    </w:tcPr>
    <w:tblStylePr w:type="firstRow">
      <w:rPr>
        <w:b/>
        <w:bCs/>
        <w:color w:val="212120"/>
      </w:rPr>
      <w:tblPr/>
      <w:tcPr>
        <w:shd w:val="clear" w:color="auto" w:fill="FCEBEE"/>
      </w:tcPr>
    </w:tblStylePr>
    <w:tblStylePr w:type="lastRow">
      <w:rPr>
        <w:b/>
        <w:bCs/>
        <w:color w:val="212120"/>
      </w:rPr>
      <w:tblPr/>
      <w:tcPr>
        <w:tcBorders>
          <w:top w:val="single" w:sz="12" w:space="0" w:color="21212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6DC"/>
      </w:tcPr>
    </w:tblStylePr>
    <w:tblStylePr w:type="band1Vert">
      <w:tblPr/>
      <w:tcPr>
        <w:shd w:val="clear" w:color="auto" w:fill="F399A9"/>
      </w:tcPr>
    </w:tblStylePr>
    <w:tblStylePr w:type="band1Horz">
      <w:tblPr/>
      <w:tcPr>
        <w:tcBorders>
          <w:insideH w:val="single" w:sz="6" w:space="0" w:color="E73454"/>
          <w:insideV w:val="single" w:sz="6" w:space="0" w:color="E73454"/>
        </w:tcBorders>
        <w:shd w:val="clear" w:color="auto" w:fill="F399A9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009DD5"/>
        <w:left w:val="single" w:sz="8" w:space="0" w:color="009DD5"/>
        <w:bottom w:val="single" w:sz="8" w:space="0" w:color="009DD5"/>
        <w:right w:val="single" w:sz="8" w:space="0" w:color="009DD5"/>
        <w:insideH w:val="single" w:sz="8" w:space="0" w:color="009DD5"/>
        <w:insideV w:val="single" w:sz="8" w:space="0" w:color="009DD5"/>
      </w:tblBorders>
    </w:tblPr>
    <w:tcPr>
      <w:shd w:val="clear" w:color="auto" w:fill="B5EBFF"/>
    </w:tcPr>
    <w:tblStylePr w:type="firstRow">
      <w:rPr>
        <w:b/>
        <w:bCs/>
        <w:color w:val="212120"/>
      </w:rPr>
      <w:tblPr/>
      <w:tcPr>
        <w:shd w:val="clear" w:color="auto" w:fill="E1F7FF"/>
      </w:tcPr>
    </w:tblStylePr>
    <w:tblStylePr w:type="lastRow">
      <w:rPr>
        <w:b/>
        <w:bCs/>
        <w:color w:val="212120"/>
      </w:rPr>
      <w:tblPr/>
      <w:tcPr>
        <w:tcBorders>
          <w:top w:val="single" w:sz="12" w:space="0" w:color="21212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FFF"/>
      </w:tcPr>
    </w:tblStylePr>
    <w:tblStylePr w:type="band1Vert">
      <w:tblPr/>
      <w:tcPr>
        <w:shd w:val="clear" w:color="auto" w:fill="6BD7FF"/>
      </w:tcPr>
    </w:tblStylePr>
    <w:tblStylePr w:type="band1Horz">
      <w:tblPr/>
      <w:tcPr>
        <w:tcBorders>
          <w:insideH w:val="single" w:sz="6" w:space="0" w:color="009DD5"/>
          <w:insideV w:val="single" w:sz="6" w:space="0" w:color="009DD5"/>
        </w:tcBorders>
        <w:shd w:val="clear" w:color="auto" w:fill="6BD7FF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F1EEE7"/>
        <w:left w:val="single" w:sz="8" w:space="0" w:color="F1EEE7"/>
        <w:bottom w:val="single" w:sz="8" w:space="0" w:color="F1EEE7"/>
        <w:right w:val="single" w:sz="8" w:space="0" w:color="F1EEE7"/>
        <w:insideH w:val="single" w:sz="8" w:space="0" w:color="F1EEE7"/>
        <w:insideV w:val="single" w:sz="8" w:space="0" w:color="F1EEE7"/>
      </w:tblBorders>
    </w:tblPr>
    <w:tcPr>
      <w:shd w:val="clear" w:color="auto" w:fill="FBFAF8"/>
    </w:tcPr>
    <w:tblStylePr w:type="firstRow">
      <w:rPr>
        <w:b/>
        <w:bCs/>
        <w:color w:val="212120"/>
      </w:rPr>
      <w:tblPr/>
      <w:tcPr>
        <w:shd w:val="clear" w:color="auto" w:fill="FDFDFC"/>
      </w:tcPr>
    </w:tblStylePr>
    <w:tblStylePr w:type="lastRow">
      <w:rPr>
        <w:b/>
        <w:bCs/>
        <w:color w:val="212120"/>
      </w:rPr>
      <w:tblPr/>
      <w:tcPr>
        <w:tcBorders>
          <w:top w:val="single" w:sz="12" w:space="0" w:color="21212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BFA"/>
      </w:tcPr>
    </w:tblStylePr>
    <w:tblStylePr w:type="band1Vert">
      <w:tblPr/>
      <w:tcPr>
        <w:shd w:val="clear" w:color="auto" w:fill="F8F6F3"/>
      </w:tcPr>
    </w:tblStylePr>
    <w:tblStylePr w:type="band1Horz">
      <w:tblPr/>
      <w:tcPr>
        <w:tcBorders>
          <w:insideH w:val="single" w:sz="6" w:space="0" w:color="F1EEE7"/>
          <w:insideV w:val="single" w:sz="6" w:space="0" w:color="F1EEE7"/>
        </w:tcBorders>
        <w:shd w:val="clear" w:color="auto" w:fill="F8F6F3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F28D2C"/>
        <w:left w:val="single" w:sz="8" w:space="0" w:color="F28D2C"/>
        <w:bottom w:val="single" w:sz="8" w:space="0" w:color="F28D2C"/>
        <w:right w:val="single" w:sz="8" w:space="0" w:color="F28D2C"/>
        <w:insideH w:val="single" w:sz="8" w:space="0" w:color="F28D2C"/>
        <w:insideV w:val="single" w:sz="8" w:space="0" w:color="F28D2C"/>
      </w:tblBorders>
    </w:tblPr>
    <w:tcPr>
      <w:shd w:val="clear" w:color="auto" w:fill="FBE2CA"/>
    </w:tcPr>
    <w:tblStylePr w:type="firstRow">
      <w:rPr>
        <w:b/>
        <w:bCs/>
        <w:color w:val="212120"/>
      </w:rPr>
      <w:tblPr/>
      <w:tcPr>
        <w:shd w:val="clear" w:color="auto" w:fill="FDF3EA"/>
      </w:tcPr>
    </w:tblStylePr>
    <w:tblStylePr w:type="lastRow">
      <w:rPr>
        <w:b/>
        <w:bCs/>
        <w:color w:val="212120"/>
      </w:rPr>
      <w:tblPr/>
      <w:tcPr>
        <w:tcBorders>
          <w:top w:val="single" w:sz="12" w:space="0" w:color="21212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7D4"/>
      </w:tcPr>
    </w:tblStylePr>
    <w:tblStylePr w:type="band1Vert">
      <w:tblPr/>
      <w:tcPr>
        <w:shd w:val="clear" w:color="auto" w:fill="F8C595"/>
      </w:tcPr>
    </w:tblStylePr>
    <w:tblStylePr w:type="band1Horz">
      <w:tblPr/>
      <w:tcPr>
        <w:tcBorders>
          <w:insideH w:val="single" w:sz="6" w:space="0" w:color="F28D2C"/>
          <w:insideV w:val="single" w:sz="6" w:space="0" w:color="F28D2C"/>
        </w:tcBorders>
        <w:shd w:val="clear" w:color="auto" w:fill="F8C595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212120"/>
      </w:rPr>
      <w:tblPr/>
      <w:tcPr>
        <w:shd w:val="clear" w:color="auto" w:fill="EEF5FB"/>
      </w:tcPr>
    </w:tblStylePr>
    <w:tblStylePr w:type="lastRow">
      <w:rPr>
        <w:b/>
        <w:bCs/>
        <w:color w:val="212120"/>
      </w:rPr>
      <w:tblPr/>
      <w:tcPr>
        <w:tcBorders>
          <w:top w:val="single" w:sz="12" w:space="0" w:color="21212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212120"/>
      </w:rPr>
      <w:tblPr/>
      <w:tcPr>
        <w:shd w:val="clear" w:color="auto" w:fill="F0F7EC"/>
      </w:tcPr>
    </w:tblStylePr>
    <w:tblStylePr w:type="lastRow">
      <w:rPr>
        <w:b/>
        <w:bCs/>
        <w:color w:val="212120"/>
      </w:rPr>
      <w:tblPr/>
      <w:tcPr>
        <w:tcBorders>
          <w:top w:val="single" w:sz="12" w:space="0" w:color="21212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2121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styleId="3a">
    <w:name w:val="Medium Grid 3"/>
    <w:basedOn w:val="a3"/>
    <w:uiPriority w:val="69"/>
    <w:semiHidden/>
    <w:unhideWhenUsed/>
    <w:rsid w:val="0057222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8C8C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21212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21212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21212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21212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1918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1918E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CCD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345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345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345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345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99A9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99A9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B5EB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BD7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BD7F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BFAF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1EEE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1EEE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1EEE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1EEE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8F6F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8F6F3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BE2CA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28D2C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28D2C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28D2C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28D2C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8C595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8C595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styleId="13">
    <w:name w:val="Medium List 1"/>
    <w:basedOn w:val="a3"/>
    <w:uiPriority w:val="65"/>
    <w:semiHidden/>
    <w:unhideWhenUsed/>
    <w:rsid w:val="00572222"/>
    <w:tblPr>
      <w:tblStyleRowBandSize w:val="1"/>
      <w:tblStyleColBandSize w:val="1"/>
      <w:tblBorders>
        <w:top w:val="single" w:sz="8" w:space="0" w:color="212120"/>
        <w:bottom w:val="single" w:sz="8" w:space="0" w:color="212120"/>
      </w:tblBorders>
    </w:tblPr>
    <w:tblStylePr w:type="firstRow">
      <w:rPr>
        <w:rFonts w:ascii="Arial" w:eastAsia="SimHei" w:hAnsi="Arial" w:cs="Times New Roman"/>
      </w:rPr>
      <w:tblPr/>
      <w:tcPr>
        <w:tcBorders>
          <w:top w:val="nil"/>
          <w:bottom w:val="single" w:sz="8" w:space="0" w:color="212120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212120"/>
          <w:bottom w:val="single" w:sz="8" w:space="0" w:color="21212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12120"/>
          <w:bottom w:val="single" w:sz="8" w:space="0" w:color="212120"/>
        </w:tcBorders>
      </w:tcPr>
    </w:tblStylePr>
    <w:tblStylePr w:type="band1Vert">
      <w:tblPr/>
      <w:tcPr>
        <w:shd w:val="clear" w:color="auto" w:fill="C8C8C7"/>
      </w:tcPr>
    </w:tblStylePr>
    <w:tblStylePr w:type="band1Horz">
      <w:tblPr/>
      <w:tcPr>
        <w:shd w:val="clear" w:color="auto" w:fill="C8C8C7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tblPr>
      <w:tblStyleRowBandSize w:val="1"/>
      <w:tblStyleColBandSize w:val="1"/>
      <w:tblBorders>
        <w:top w:val="single" w:sz="8" w:space="0" w:color="E73454"/>
        <w:bottom w:val="single" w:sz="8" w:space="0" w:color="E73454"/>
      </w:tblBorders>
    </w:tblPr>
    <w:tblStylePr w:type="firstRow">
      <w:rPr>
        <w:rFonts w:ascii="Arial" w:eastAsia="SimHei" w:hAnsi="Arial" w:cs="Times New Roman"/>
      </w:rPr>
      <w:tblPr/>
      <w:tcPr>
        <w:tcBorders>
          <w:top w:val="nil"/>
          <w:bottom w:val="single" w:sz="8" w:space="0" w:color="E73454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73454"/>
          <w:bottom w:val="single" w:sz="8" w:space="0" w:color="E7345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3454"/>
          <w:bottom w:val="single" w:sz="8" w:space="0" w:color="E73454"/>
        </w:tcBorders>
      </w:tcPr>
    </w:tblStylePr>
    <w:tblStylePr w:type="band1Vert">
      <w:tblPr/>
      <w:tcPr>
        <w:shd w:val="clear" w:color="auto" w:fill="F9CCD4"/>
      </w:tcPr>
    </w:tblStylePr>
    <w:tblStylePr w:type="band1Horz">
      <w:tblPr/>
      <w:tcPr>
        <w:shd w:val="clear" w:color="auto" w:fill="F9CCD4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tblPr>
      <w:tblStyleRowBandSize w:val="1"/>
      <w:tblStyleColBandSize w:val="1"/>
      <w:tblBorders>
        <w:top w:val="single" w:sz="8" w:space="0" w:color="009DD5"/>
        <w:bottom w:val="single" w:sz="8" w:space="0" w:color="009DD5"/>
      </w:tblBorders>
    </w:tblPr>
    <w:tblStylePr w:type="firstRow">
      <w:rPr>
        <w:rFonts w:ascii="Arial" w:eastAsia="SimHei" w:hAnsi="Arial" w:cs="Times New Roman"/>
      </w:rPr>
      <w:tblPr/>
      <w:tcPr>
        <w:tcBorders>
          <w:top w:val="nil"/>
          <w:bottom w:val="single" w:sz="8" w:space="0" w:color="009DD5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009DD5"/>
          <w:bottom w:val="single" w:sz="8" w:space="0" w:color="009D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DD5"/>
          <w:bottom w:val="single" w:sz="8" w:space="0" w:color="009DD5"/>
        </w:tcBorders>
      </w:tcPr>
    </w:tblStylePr>
    <w:tblStylePr w:type="band1Vert">
      <w:tblPr/>
      <w:tcPr>
        <w:shd w:val="clear" w:color="auto" w:fill="B5EBFF"/>
      </w:tcPr>
    </w:tblStylePr>
    <w:tblStylePr w:type="band1Horz">
      <w:tblPr/>
      <w:tcPr>
        <w:shd w:val="clear" w:color="auto" w:fill="B5EBF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tblPr>
      <w:tblStyleRowBandSize w:val="1"/>
      <w:tblStyleColBandSize w:val="1"/>
      <w:tblBorders>
        <w:top w:val="single" w:sz="8" w:space="0" w:color="F1EEE7"/>
        <w:bottom w:val="single" w:sz="8" w:space="0" w:color="F1EEE7"/>
      </w:tblBorders>
    </w:tblPr>
    <w:tblStylePr w:type="firstRow">
      <w:rPr>
        <w:rFonts w:ascii="Arial" w:eastAsia="SimHei" w:hAnsi="Arial" w:cs="Times New Roman"/>
      </w:rPr>
      <w:tblPr/>
      <w:tcPr>
        <w:tcBorders>
          <w:top w:val="nil"/>
          <w:bottom w:val="single" w:sz="8" w:space="0" w:color="F1EEE7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F1EEE7"/>
          <w:bottom w:val="single" w:sz="8" w:space="0" w:color="F1EEE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EEE7"/>
          <w:bottom w:val="single" w:sz="8" w:space="0" w:color="F1EEE7"/>
        </w:tcBorders>
      </w:tcPr>
    </w:tblStylePr>
    <w:tblStylePr w:type="band1Vert">
      <w:tblPr/>
      <w:tcPr>
        <w:shd w:val="clear" w:color="auto" w:fill="FBFAF8"/>
      </w:tcPr>
    </w:tblStylePr>
    <w:tblStylePr w:type="band1Horz">
      <w:tblPr/>
      <w:tcPr>
        <w:shd w:val="clear" w:color="auto" w:fill="FBFAF8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tblPr>
      <w:tblStyleRowBandSize w:val="1"/>
      <w:tblStyleColBandSize w:val="1"/>
      <w:tblBorders>
        <w:top w:val="single" w:sz="8" w:space="0" w:color="F28D2C"/>
        <w:bottom w:val="single" w:sz="8" w:space="0" w:color="F28D2C"/>
      </w:tblBorders>
    </w:tblPr>
    <w:tblStylePr w:type="firstRow">
      <w:rPr>
        <w:rFonts w:ascii="Arial" w:eastAsia="SimHei" w:hAnsi="Arial" w:cs="Times New Roman"/>
      </w:rPr>
      <w:tblPr/>
      <w:tcPr>
        <w:tcBorders>
          <w:top w:val="nil"/>
          <w:bottom w:val="single" w:sz="8" w:space="0" w:color="F28D2C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F28D2C"/>
          <w:bottom w:val="single" w:sz="8" w:space="0" w:color="F28D2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8D2C"/>
          <w:bottom w:val="single" w:sz="8" w:space="0" w:color="F28D2C"/>
        </w:tcBorders>
      </w:tcPr>
    </w:tblStylePr>
    <w:tblStylePr w:type="band1Vert">
      <w:tblPr/>
      <w:tcPr>
        <w:shd w:val="clear" w:color="auto" w:fill="FBE2CA"/>
      </w:tcPr>
    </w:tblStylePr>
    <w:tblStylePr w:type="band1Horz">
      <w:tblPr/>
      <w:tcPr>
        <w:shd w:val="clear" w:color="auto" w:fill="FBE2CA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Arial" w:eastAsia="SimHei" w:hAnsi="Arial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Arial" w:eastAsia="SimHei" w:hAnsi="Arial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2e">
    <w:name w:val="Medium List 2"/>
    <w:basedOn w:val="a3"/>
    <w:uiPriority w:val="66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212120"/>
        <w:left w:val="single" w:sz="8" w:space="0" w:color="212120"/>
        <w:bottom w:val="single" w:sz="8" w:space="0" w:color="212120"/>
        <w:right w:val="single" w:sz="8" w:space="0" w:color="21212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1212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1212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21212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8C7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C8C7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E73454"/>
        <w:left w:val="single" w:sz="8" w:space="0" w:color="E73454"/>
        <w:bottom w:val="single" w:sz="8" w:space="0" w:color="E73454"/>
        <w:right w:val="single" w:sz="8" w:space="0" w:color="E7345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345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345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345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CD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CD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009DD5"/>
        <w:left w:val="single" w:sz="8" w:space="0" w:color="009DD5"/>
        <w:bottom w:val="single" w:sz="8" w:space="0" w:color="009DD5"/>
        <w:right w:val="single" w:sz="8" w:space="0" w:color="009D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9D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5EB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5EBF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F1EEE7"/>
        <w:left w:val="single" w:sz="8" w:space="0" w:color="F1EEE7"/>
        <w:bottom w:val="single" w:sz="8" w:space="0" w:color="F1EEE7"/>
        <w:right w:val="single" w:sz="8" w:space="0" w:color="F1EEE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EEE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EEE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1EEE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AF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AF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F28D2C"/>
        <w:left w:val="single" w:sz="8" w:space="0" w:color="F28D2C"/>
        <w:bottom w:val="single" w:sz="8" w:space="0" w:color="F28D2C"/>
        <w:right w:val="single" w:sz="8" w:space="0" w:color="F28D2C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8D2C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8D2C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28D2C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2C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2CA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rPr>
      <w:rFonts w:ascii="Arial" w:eastAsia="SimHei" w:hAnsi="Arial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3"/>
    <w:uiPriority w:val="63"/>
    <w:semiHidden/>
    <w:unhideWhenUsed/>
    <w:rsid w:val="00572222"/>
    <w:tblPr>
      <w:tblStyleRowBandSize w:val="1"/>
      <w:tblStyleColBandSize w:val="1"/>
      <w:tblBorders>
        <w:top w:val="single" w:sz="8" w:space="0" w:color="595957"/>
        <w:left w:val="single" w:sz="8" w:space="0" w:color="595957"/>
        <w:bottom w:val="single" w:sz="8" w:space="0" w:color="595957"/>
        <w:right w:val="single" w:sz="8" w:space="0" w:color="595957"/>
        <w:insideH w:val="single" w:sz="8" w:space="0" w:color="59595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595957"/>
          <w:left w:val="single" w:sz="8" w:space="0" w:color="595957"/>
          <w:bottom w:val="single" w:sz="8" w:space="0" w:color="595957"/>
          <w:right w:val="single" w:sz="8" w:space="0" w:color="595957"/>
          <w:insideH w:val="nil"/>
          <w:insideV w:val="nil"/>
        </w:tcBorders>
        <w:shd w:val="clear" w:color="auto" w:fill="21212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7"/>
          <w:left w:val="single" w:sz="8" w:space="0" w:color="595957"/>
          <w:bottom w:val="single" w:sz="8" w:space="0" w:color="595957"/>
          <w:right w:val="single" w:sz="8" w:space="0" w:color="595957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8C7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8C7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3"/>
    <w:uiPriority w:val="63"/>
    <w:semiHidden/>
    <w:unhideWhenUsed/>
    <w:rsid w:val="00572222"/>
    <w:tblPr>
      <w:tblStyleRowBandSize w:val="1"/>
      <w:tblStyleColBandSize w:val="1"/>
      <w:tblBorders>
        <w:top w:val="single" w:sz="8" w:space="0" w:color="ED667E"/>
        <w:left w:val="single" w:sz="8" w:space="0" w:color="ED667E"/>
        <w:bottom w:val="single" w:sz="8" w:space="0" w:color="ED667E"/>
        <w:right w:val="single" w:sz="8" w:space="0" w:color="ED667E"/>
        <w:insideH w:val="single" w:sz="8" w:space="0" w:color="ED667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667E"/>
          <w:left w:val="single" w:sz="8" w:space="0" w:color="ED667E"/>
          <w:bottom w:val="single" w:sz="8" w:space="0" w:color="ED667E"/>
          <w:right w:val="single" w:sz="8" w:space="0" w:color="ED667E"/>
          <w:insideH w:val="nil"/>
          <w:insideV w:val="nil"/>
        </w:tcBorders>
        <w:shd w:val="clear" w:color="auto" w:fill="E7345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667E"/>
          <w:left w:val="single" w:sz="8" w:space="0" w:color="ED667E"/>
          <w:bottom w:val="single" w:sz="8" w:space="0" w:color="ED667E"/>
          <w:right w:val="single" w:sz="8" w:space="0" w:color="ED667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CD4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CD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3"/>
    <w:uiPriority w:val="63"/>
    <w:semiHidden/>
    <w:unhideWhenUsed/>
    <w:rsid w:val="00572222"/>
    <w:tblPr>
      <w:tblStyleRowBandSize w:val="1"/>
      <w:tblStyleColBandSize w:val="1"/>
      <w:tblBorders>
        <w:top w:val="single" w:sz="8" w:space="0" w:color="20C3FF"/>
        <w:left w:val="single" w:sz="8" w:space="0" w:color="20C3FF"/>
        <w:bottom w:val="single" w:sz="8" w:space="0" w:color="20C3FF"/>
        <w:right w:val="single" w:sz="8" w:space="0" w:color="20C3FF"/>
        <w:insideH w:val="single" w:sz="8" w:space="0" w:color="20C3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0C3FF"/>
          <w:left w:val="single" w:sz="8" w:space="0" w:color="20C3FF"/>
          <w:bottom w:val="single" w:sz="8" w:space="0" w:color="20C3FF"/>
          <w:right w:val="single" w:sz="8" w:space="0" w:color="20C3FF"/>
          <w:insideH w:val="nil"/>
          <w:insideV w:val="nil"/>
        </w:tcBorders>
        <w:shd w:val="clear" w:color="auto" w:fill="009D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0C3FF"/>
          <w:left w:val="single" w:sz="8" w:space="0" w:color="20C3FF"/>
          <w:bottom w:val="single" w:sz="8" w:space="0" w:color="20C3FF"/>
          <w:right w:val="single" w:sz="8" w:space="0" w:color="20C3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EB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5EB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3"/>
    <w:uiPriority w:val="63"/>
    <w:semiHidden/>
    <w:unhideWhenUsed/>
    <w:rsid w:val="00572222"/>
    <w:tblPr>
      <w:tblStyleRowBandSize w:val="1"/>
      <w:tblStyleColBandSize w:val="1"/>
      <w:tblBorders>
        <w:top w:val="single" w:sz="8" w:space="0" w:color="F4F2EC"/>
        <w:left w:val="single" w:sz="8" w:space="0" w:color="F4F2EC"/>
        <w:bottom w:val="single" w:sz="8" w:space="0" w:color="F4F2EC"/>
        <w:right w:val="single" w:sz="8" w:space="0" w:color="F4F2EC"/>
        <w:insideH w:val="single" w:sz="8" w:space="0" w:color="F4F2E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4F2EC"/>
          <w:left w:val="single" w:sz="8" w:space="0" w:color="F4F2EC"/>
          <w:bottom w:val="single" w:sz="8" w:space="0" w:color="F4F2EC"/>
          <w:right w:val="single" w:sz="8" w:space="0" w:color="F4F2EC"/>
          <w:insideH w:val="nil"/>
          <w:insideV w:val="nil"/>
        </w:tcBorders>
        <w:shd w:val="clear" w:color="auto" w:fill="F1EEE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F2EC"/>
          <w:left w:val="single" w:sz="8" w:space="0" w:color="F4F2EC"/>
          <w:bottom w:val="single" w:sz="8" w:space="0" w:color="F4F2EC"/>
          <w:right w:val="single" w:sz="8" w:space="0" w:color="F4F2E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AF8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AF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3"/>
    <w:uiPriority w:val="63"/>
    <w:semiHidden/>
    <w:unhideWhenUsed/>
    <w:rsid w:val="00572222"/>
    <w:tblPr>
      <w:tblStyleRowBandSize w:val="1"/>
      <w:tblStyleColBandSize w:val="1"/>
      <w:tblBorders>
        <w:top w:val="single" w:sz="8" w:space="0" w:color="F5A860"/>
        <w:left w:val="single" w:sz="8" w:space="0" w:color="F5A860"/>
        <w:bottom w:val="single" w:sz="8" w:space="0" w:color="F5A860"/>
        <w:right w:val="single" w:sz="8" w:space="0" w:color="F5A860"/>
        <w:insideH w:val="single" w:sz="8" w:space="0" w:color="F5A86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5A860"/>
          <w:left w:val="single" w:sz="8" w:space="0" w:color="F5A860"/>
          <w:bottom w:val="single" w:sz="8" w:space="0" w:color="F5A860"/>
          <w:right w:val="single" w:sz="8" w:space="0" w:color="F5A860"/>
          <w:insideH w:val="nil"/>
          <w:insideV w:val="nil"/>
        </w:tcBorders>
        <w:shd w:val="clear" w:color="auto" w:fill="F28D2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A860"/>
          <w:left w:val="single" w:sz="8" w:space="0" w:color="F5A860"/>
          <w:bottom w:val="single" w:sz="8" w:space="0" w:color="F5A860"/>
          <w:right w:val="single" w:sz="8" w:space="0" w:color="F5A86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2CA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2C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3"/>
    <w:uiPriority w:val="63"/>
    <w:semiHidden/>
    <w:unhideWhenUsed/>
    <w:rsid w:val="00572222"/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3"/>
    <w:uiPriority w:val="63"/>
    <w:semiHidden/>
    <w:unhideWhenUsed/>
    <w:rsid w:val="00572222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3"/>
    <w:uiPriority w:val="64"/>
    <w:semiHidden/>
    <w:unhideWhenUsed/>
    <w:rsid w:val="0057222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121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1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21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3"/>
    <w:uiPriority w:val="64"/>
    <w:semiHidden/>
    <w:unhideWhenUsed/>
    <w:rsid w:val="0057222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345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345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345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3"/>
    <w:uiPriority w:val="64"/>
    <w:semiHidden/>
    <w:unhideWhenUsed/>
    <w:rsid w:val="0057222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D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3"/>
    <w:uiPriority w:val="64"/>
    <w:semiHidden/>
    <w:unhideWhenUsed/>
    <w:rsid w:val="0057222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EEE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EEE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3"/>
    <w:uiPriority w:val="64"/>
    <w:semiHidden/>
    <w:unhideWhenUsed/>
    <w:rsid w:val="0057222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8D2C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8D2C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8D2C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3"/>
    <w:uiPriority w:val="64"/>
    <w:semiHidden/>
    <w:unhideWhenUsed/>
    <w:rsid w:val="0057222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3"/>
    <w:uiPriority w:val="64"/>
    <w:semiHidden/>
    <w:unhideWhenUsed/>
    <w:rsid w:val="0057222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f3">
    <w:name w:val="Message Header"/>
    <w:basedOn w:val="a1"/>
    <w:link w:val="affff4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Arial" w:eastAsia="SimHei" w:hAnsi="Arial"/>
    </w:rPr>
  </w:style>
  <w:style w:type="character" w:customStyle="1" w:styleId="affff4">
    <w:name w:val="Шапка Знак"/>
    <w:link w:val="affff3"/>
    <w:uiPriority w:val="99"/>
    <w:semiHidden/>
    <w:rsid w:val="00572222"/>
    <w:rPr>
      <w:rFonts w:ascii="Arial" w:eastAsia="SimHei" w:hAnsi="Arial" w:cs="Times New Roman"/>
      <w:kern w:val="16"/>
      <w:sz w:val="24"/>
      <w:szCs w:val="24"/>
      <w:shd w:val="pct20" w:color="auto" w:fill="auto"/>
    </w:rPr>
  </w:style>
  <w:style w:type="paragraph" w:styleId="affff5">
    <w:name w:val="No Spacing"/>
    <w:uiPriority w:val="1"/>
    <w:semiHidden/>
    <w:unhideWhenUsed/>
    <w:qFormat/>
    <w:rsid w:val="00572222"/>
    <w:pPr>
      <w:spacing w:line="312" w:lineRule="auto"/>
    </w:pPr>
    <w:rPr>
      <w:color w:val="212120"/>
      <w:kern w:val="16"/>
      <w:sz w:val="24"/>
      <w:szCs w:val="24"/>
      <w:lang w:eastAsia="en-US"/>
    </w:rPr>
  </w:style>
  <w:style w:type="paragraph" w:styleId="affff6">
    <w:name w:val="Normal (Web)"/>
    <w:basedOn w:val="a1"/>
    <w:uiPriority w:val="99"/>
    <w:semiHidden/>
    <w:unhideWhenUsed/>
    <w:rsid w:val="00572222"/>
  </w:style>
  <w:style w:type="paragraph" w:styleId="affff7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f8">
    <w:name w:val="Note Heading"/>
    <w:basedOn w:val="a1"/>
    <w:next w:val="a1"/>
    <w:link w:val="affff9"/>
    <w:uiPriority w:val="99"/>
    <w:semiHidden/>
    <w:unhideWhenUsed/>
    <w:rsid w:val="00572222"/>
    <w:pPr>
      <w:spacing w:after="0"/>
    </w:pPr>
  </w:style>
  <w:style w:type="character" w:customStyle="1" w:styleId="affff9">
    <w:name w:val="Заголовок записки Знак"/>
    <w:link w:val="affff8"/>
    <w:uiPriority w:val="99"/>
    <w:semiHidden/>
    <w:rsid w:val="00572222"/>
    <w:rPr>
      <w:kern w:val="16"/>
      <w:sz w:val="22"/>
    </w:rPr>
  </w:style>
  <w:style w:type="character" w:styleId="affffa">
    <w:name w:val="page number"/>
    <w:uiPriority w:val="99"/>
    <w:semiHidden/>
    <w:unhideWhenUsed/>
    <w:rsid w:val="00572222"/>
    <w:rPr>
      <w:sz w:val="22"/>
    </w:rPr>
  </w:style>
  <w:style w:type="table" w:styleId="15">
    <w:name w:val="Plain Table 1"/>
    <w:basedOn w:val="a3"/>
    <w:uiPriority w:val="40"/>
    <w:rsid w:val="00572222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f0">
    <w:name w:val="Plain Table 2"/>
    <w:basedOn w:val="a3"/>
    <w:uiPriority w:val="41"/>
    <w:rsid w:val="00572222"/>
    <w:tblPr>
      <w:tblStyleRowBandSize w:val="1"/>
      <w:tblStyleColBandSize w:val="1"/>
      <w:tblBorders>
        <w:top w:val="single" w:sz="4" w:space="0" w:color="91918D"/>
        <w:bottom w:val="single" w:sz="4" w:space="0" w:color="91918D"/>
      </w:tblBorders>
    </w:tblPr>
    <w:tblStylePr w:type="firstRow">
      <w:rPr>
        <w:b/>
        <w:bCs/>
      </w:rPr>
      <w:tblPr/>
      <w:tcPr>
        <w:tcBorders>
          <w:bottom w:val="single" w:sz="4" w:space="0" w:color="91918D"/>
        </w:tcBorders>
      </w:tcPr>
    </w:tblStylePr>
    <w:tblStylePr w:type="lastRow">
      <w:rPr>
        <w:b/>
        <w:bCs/>
      </w:rPr>
      <w:tblPr/>
      <w:tcPr>
        <w:tcBorders>
          <w:top w:val="single" w:sz="4" w:space="0" w:color="9191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1918D"/>
          <w:right w:val="single" w:sz="4" w:space="0" w:color="91918D"/>
        </w:tcBorders>
      </w:tcPr>
    </w:tblStylePr>
    <w:tblStylePr w:type="band2Vert">
      <w:tblPr/>
      <w:tcPr>
        <w:tcBorders>
          <w:left w:val="single" w:sz="4" w:space="0" w:color="91918D"/>
          <w:right w:val="single" w:sz="4" w:space="0" w:color="91918D"/>
        </w:tcBorders>
      </w:tcPr>
    </w:tblStylePr>
    <w:tblStylePr w:type="band1Horz">
      <w:tblPr/>
      <w:tcPr>
        <w:tcBorders>
          <w:top w:val="single" w:sz="4" w:space="0" w:color="91918D"/>
          <w:bottom w:val="single" w:sz="4" w:space="0" w:color="91918D"/>
        </w:tcBorders>
      </w:tcPr>
    </w:tblStylePr>
  </w:style>
  <w:style w:type="table" w:styleId="3b">
    <w:name w:val="Plain Table 3"/>
    <w:basedOn w:val="a3"/>
    <w:uiPriority w:val="42"/>
    <w:rsid w:val="0057222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1918D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1918D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6">
    <w:name w:val="Plain Table 4"/>
    <w:basedOn w:val="a3"/>
    <w:uiPriority w:val="43"/>
    <w:rsid w:val="0057222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56">
    <w:name w:val="Plain Table 5"/>
    <w:basedOn w:val="a3"/>
    <w:uiPriority w:val="44"/>
    <w:rsid w:val="00572222"/>
    <w:tblPr>
      <w:tblStyleRowBandSize w:val="1"/>
      <w:tblStyleColBandSize w:val="1"/>
    </w:tblPr>
    <w:tblStylePr w:type="firstRow">
      <w:rPr>
        <w:rFonts w:ascii="Arial" w:eastAsia="SimHei" w:hAnsi="Arial" w:cs="Times New Roman"/>
        <w:i/>
        <w:iCs/>
        <w:sz w:val="26"/>
      </w:rPr>
      <w:tblPr/>
      <w:tcPr>
        <w:tcBorders>
          <w:bottom w:val="single" w:sz="4" w:space="0" w:color="91918D"/>
        </w:tcBorders>
        <w:shd w:val="clear" w:color="auto" w:fill="FFFFFF"/>
      </w:tcPr>
    </w:tblStylePr>
    <w:tblStylePr w:type="lastRow">
      <w:rPr>
        <w:rFonts w:ascii="Arial" w:eastAsia="SimHei" w:hAnsi="Arial" w:cs="Times New Roman"/>
        <w:i/>
        <w:iCs/>
        <w:sz w:val="26"/>
      </w:rPr>
      <w:tblPr/>
      <w:tcPr>
        <w:tcBorders>
          <w:top w:val="single" w:sz="4" w:space="0" w:color="91918D"/>
        </w:tcBorders>
        <w:shd w:val="clear" w:color="auto" w:fill="FFFFFF"/>
      </w:tcPr>
    </w:tblStylePr>
    <w:tblStylePr w:type="firstCol">
      <w:pPr>
        <w:jc w:val="right"/>
      </w:pPr>
      <w:rPr>
        <w:rFonts w:ascii="Arial" w:eastAsia="SimHei" w:hAnsi="Arial" w:cs="Times New Roman"/>
        <w:i/>
        <w:iCs/>
        <w:sz w:val="26"/>
      </w:rPr>
      <w:tblPr/>
      <w:tcPr>
        <w:tcBorders>
          <w:right w:val="single" w:sz="4" w:space="0" w:color="91918D"/>
        </w:tcBorders>
        <w:shd w:val="clear" w:color="auto" w:fill="FFFFFF"/>
      </w:tcPr>
    </w:tblStylePr>
    <w:tblStylePr w:type="lastCol">
      <w:rPr>
        <w:rFonts w:ascii="Arial" w:eastAsia="SimHei" w:hAnsi="Arial" w:cs="Times New Roman"/>
        <w:i/>
        <w:iCs/>
        <w:sz w:val="26"/>
      </w:rPr>
      <w:tblPr/>
      <w:tcPr>
        <w:tcBorders>
          <w:left w:val="single" w:sz="4" w:space="0" w:color="91918D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b">
    <w:name w:val="Plain Text"/>
    <w:basedOn w:val="a1"/>
    <w:link w:val="affffc"/>
    <w:uiPriority w:val="99"/>
    <w:semiHidden/>
    <w:unhideWhenUsed/>
    <w:rsid w:val="00572222"/>
    <w:pPr>
      <w:spacing w:after="0"/>
    </w:pPr>
    <w:rPr>
      <w:rFonts w:ascii="Consolas" w:hAnsi="Consolas"/>
      <w:szCs w:val="21"/>
    </w:rPr>
  </w:style>
  <w:style w:type="character" w:customStyle="1" w:styleId="affffc">
    <w:name w:val="Текст Знак"/>
    <w:link w:val="affffb"/>
    <w:uiPriority w:val="99"/>
    <w:semiHidden/>
    <w:rsid w:val="00572222"/>
    <w:rPr>
      <w:rFonts w:ascii="Consolas" w:hAnsi="Consolas"/>
      <w:kern w:val="16"/>
      <w:sz w:val="22"/>
      <w:szCs w:val="21"/>
    </w:rPr>
  </w:style>
  <w:style w:type="paragraph" w:styleId="2f1">
    <w:name w:val="Quote"/>
    <w:basedOn w:val="a1"/>
    <w:next w:val="a1"/>
    <w:link w:val="2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595957"/>
    </w:rPr>
  </w:style>
  <w:style w:type="character" w:customStyle="1" w:styleId="2f2">
    <w:name w:val="Цитата 2 Знак"/>
    <w:link w:val="2f1"/>
    <w:uiPriority w:val="29"/>
    <w:semiHidden/>
    <w:rsid w:val="00572222"/>
    <w:rPr>
      <w:i/>
      <w:iCs/>
      <w:color w:val="595957"/>
      <w:kern w:val="16"/>
      <w:sz w:val="22"/>
    </w:rPr>
  </w:style>
  <w:style w:type="paragraph" w:styleId="ac">
    <w:name w:val="Salutation"/>
    <w:basedOn w:val="a1"/>
    <w:next w:val="a1"/>
    <w:link w:val="affffd"/>
    <w:uiPriority w:val="5"/>
    <w:qFormat/>
    <w:rsid w:val="00572222"/>
  </w:style>
  <w:style w:type="character" w:customStyle="1" w:styleId="affffd">
    <w:name w:val="Приветствие Знак"/>
    <w:basedOn w:val="a2"/>
    <w:link w:val="ac"/>
    <w:uiPriority w:val="5"/>
    <w:rsid w:val="00752FC4"/>
  </w:style>
  <w:style w:type="paragraph" w:styleId="af">
    <w:name w:val="Signature"/>
    <w:basedOn w:val="a1"/>
    <w:next w:val="a1"/>
    <w:link w:val="affffe"/>
    <w:uiPriority w:val="7"/>
    <w:qFormat/>
    <w:rsid w:val="00254E0D"/>
    <w:pPr>
      <w:contextualSpacing/>
    </w:pPr>
  </w:style>
  <w:style w:type="character" w:customStyle="1" w:styleId="affffe">
    <w:name w:val="Подпись Знак"/>
    <w:link w:val="af"/>
    <w:uiPriority w:val="7"/>
    <w:rsid w:val="00254E0D"/>
    <w:rPr>
      <w:color w:val="auto"/>
    </w:rPr>
  </w:style>
  <w:style w:type="character" w:styleId="afffff">
    <w:name w:val="Strong"/>
    <w:uiPriority w:val="19"/>
    <w:semiHidden/>
    <w:qFormat/>
    <w:rsid w:val="00572222"/>
    <w:rPr>
      <w:b/>
      <w:bCs/>
      <w:sz w:val="22"/>
    </w:rPr>
  </w:style>
  <w:style w:type="paragraph" w:styleId="afffff0">
    <w:name w:val="Subtitle"/>
    <w:basedOn w:val="a1"/>
    <w:next w:val="a1"/>
    <w:link w:val="afffff1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="SimSun"/>
      <w:color w:val="70706D"/>
      <w:spacing w:val="15"/>
    </w:rPr>
  </w:style>
  <w:style w:type="character" w:customStyle="1" w:styleId="afffff1">
    <w:name w:val="Подзаголовок Знак"/>
    <w:link w:val="afffff0"/>
    <w:uiPriority w:val="11"/>
    <w:semiHidden/>
    <w:rsid w:val="00572222"/>
    <w:rPr>
      <w:rFonts w:eastAsia="SimSun"/>
      <w:color w:val="70706D"/>
      <w:spacing w:val="15"/>
      <w:kern w:val="16"/>
      <w:sz w:val="22"/>
      <w:szCs w:val="22"/>
    </w:rPr>
  </w:style>
  <w:style w:type="character" w:styleId="afffff2">
    <w:name w:val="Subtle Emphasis"/>
    <w:uiPriority w:val="19"/>
    <w:semiHidden/>
    <w:qFormat/>
    <w:rsid w:val="00572222"/>
    <w:rPr>
      <w:i/>
      <w:iCs/>
      <w:color w:val="595957"/>
      <w:sz w:val="22"/>
    </w:rPr>
  </w:style>
  <w:style w:type="character" w:styleId="afffff3">
    <w:name w:val="Subtle Reference"/>
    <w:uiPriority w:val="31"/>
    <w:semiHidden/>
    <w:qFormat/>
    <w:rsid w:val="00572222"/>
    <w:rPr>
      <w:smallCaps/>
      <w:color w:val="70706D"/>
      <w:sz w:val="22"/>
    </w:rPr>
  </w:style>
  <w:style w:type="table" w:styleId="16">
    <w:name w:val="Table 3D effects 1"/>
    <w:basedOn w:val="a3"/>
    <w:uiPriority w:val="99"/>
    <w:semiHidden/>
    <w:unhideWhenUsed/>
    <w:rsid w:val="0057222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3"/>
    <w:uiPriority w:val="99"/>
    <w:semiHidden/>
    <w:unhideWhenUsed/>
    <w:rsid w:val="0057222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3"/>
    <w:uiPriority w:val="99"/>
    <w:semiHidden/>
    <w:unhideWhenUsed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3"/>
    <w:uiPriority w:val="99"/>
    <w:semiHidden/>
    <w:unhideWhenUsed/>
    <w:rsid w:val="0057222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3"/>
    <w:uiPriority w:val="99"/>
    <w:semiHidden/>
    <w:unhideWhenUsed/>
    <w:rsid w:val="0057222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3"/>
    <w:uiPriority w:val="99"/>
    <w:semiHidden/>
    <w:unhideWhenUsed/>
    <w:rsid w:val="0057222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3"/>
    <w:uiPriority w:val="99"/>
    <w:semiHidden/>
    <w:unhideWhenUsed/>
    <w:rsid w:val="0057222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3"/>
    <w:uiPriority w:val="99"/>
    <w:semiHidden/>
    <w:unhideWhenUsed/>
    <w:rsid w:val="0057222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3"/>
    <w:uiPriority w:val="99"/>
    <w:semiHidden/>
    <w:unhideWhenUsed/>
    <w:rsid w:val="0057222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3"/>
    <w:uiPriority w:val="99"/>
    <w:semiHidden/>
    <w:unhideWhenUsed/>
    <w:rsid w:val="0057222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unhideWhenUsed/>
    <w:rsid w:val="0057222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unhideWhenUsed/>
    <w:rsid w:val="0057222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3"/>
    <w:uiPriority w:val="99"/>
    <w:semiHidden/>
    <w:unhideWhenUsed/>
    <w:rsid w:val="0057222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4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5">
    <w:name w:val="Table Elegant"/>
    <w:basedOn w:val="a3"/>
    <w:uiPriority w:val="99"/>
    <w:semiHidden/>
    <w:unhideWhenUsed/>
    <w:rsid w:val="0057222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3"/>
    <w:uiPriority w:val="99"/>
    <w:semiHidden/>
    <w:unhideWhenUsed/>
    <w:rsid w:val="005722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3"/>
    <w:uiPriority w:val="99"/>
    <w:semiHidden/>
    <w:unhideWhenUsed/>
    <w:rsid w:val="0057222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3"/>
    <w:uiPriority w:val="99"/>
    <w:semiHidden/>
    <w:unhideWhenUsed/>
    <w:rsid w:val="0057222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3"/>
    <w:uiPriority w:val="99"/>
    <w:semiHidden/>
    <w:unhideWhenUsed/>
    <w:rsid w:val="0057222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unhideWhenUsed/>
    <w:rsid w:val="0057222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57222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6">
    <w:name w:val="Grid Table Light"/>
    <w:basedOn w:val="a3"/>
    <w:uiPriority w:val="40"/>
    <w:rsid w:val="0057222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-1b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b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b">
    <w:name w:val="Table List 3"/>
    <w:basedOn w:val="a3"/>
    <w:uiPriority w:val="99"/>
    <w:semiHidden/>
    <w:unhideWhenUsed/>
    <w:rsid w:val="0057222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b">
    <w:name w:val="Table List 4"/>
    <w:basedOn w:val="a3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b">
    <w:name w:val="Table List 5"/>
    <w:basedOn w:val="a3"/>
    <w:uiPriority w:val="99"/>
    <w:semiHidden/>
    <w:unhideWhenUsed/>
    <w:rsid w:val="005722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b">
    <w:name w:val="Table List 6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7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f8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f9">
    <w:name w:val="Table Professional"/>
    <w:basedOn w:val="a3"/>
    <w:uiPriority w:val="99"/>
    <w:semiHidden/>
    <w:unhideWhenUsed/>
    <w:rsid w:val="005722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3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a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c">
    <w:name w:val="Table Web 1"/>
    <w:basedOn w:val="a3"/>
    <w:uiPriority w:val="99"/>
    <w:semiHidden/>
    <w:unhideWhenUsed/>
    <w:rsid w:val="0057222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c">
    <w:name w:val="Table Web 2"/>
    <w:basedOn w:val="a3"/>
    <w:uiPriority w:val="99"/>
    <w:semiHidden/>
    <w:unhideWhenUsed/>
    <w:rsid w:val="0057222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c">
    <w:name w:val="Table Web 3"/>
    <w:basedOn w:val="a3"/>
    <w:uiPriority w:val="99"/>
    <w:semiHidden/>
    <w:unhideWhenUsed/>
    <w:rsid w:val="0057222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b">
    <w:name w:val="Title"/>
    <w:basedOn w:val="a1"/>
    <w:next w:val="a1"/>
    <w:link w:val="afffffc"/>
    <w:uiPriority w:val="1"/>
    <w:qFormat/>
    <w:rsid w:val="00572222"/>
    <w:pPr>
      <w:spacing w:after="0"/>
      <w:contextualSpacing/>
    </w:pPr>
    <w:rPr>
      <w:rFonts w:ascii="Arial" w:eastAsia="SimHei" w:hAnsi="Arial"/>
      <w:spacing w:val="-10"/>
      <w:kern w:val="28"/>
      <w:sz w:val="56"/>
      <w:szCs w:val="56"/>
    </w:rPr>
  </w:style>
  <w:style w:type="character" w:customStyle="1" w:styleId="afffffc">
    <w:name w:val="Заголовок Знак"/>
    <w:link w:val="afffffb"/>
    <w:uiPriority w:val="1"/>
    <w:rsid w:val="00572222"/>
    <w:rPr>
      <w:rFonts w:ascii="Arial" w:eastAsia="SimHei" w:hAnsi="Arial" w:cs="Times New Roman"/>
      <w:color w:val="auto"/>
      <w:spacing w:val="-10"/>
      <w:kern w:val="28"/>
      <w:sz w:val="56"/>
      <w:szCs w:val="56"/>
    </w:rPr>
  </w:style>
  <w:style w:type="paragraph" w:styleId="afffffd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="Arial" w:eastAsia="SimHei" w:hAnsi="Arial"/>
      <w:b/>
      <w:bCs/>
    </w:rPr>
  </w:style>
  <w:style w:type="paragraph" w:styleId="1d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a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2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a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9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3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fe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BD1633"/>
      <w:sz w:val="32"/>
      <w:szCs w:val="32"/>
    </w:rPr>
  </w:style>
  <w:style w:type="paragraph" w:customStyle="1" w:styleId="affffff">
    <w:name w:val="Логотип"/>
    <w:basedOn w:val="a1"/>
    <w:link w:val="affffff0"/>
    <w:uiPriority w:val="3"/>
    <w:qFormat/>
    <w:rsid w:val="00A62C23"/>
    <w:pPr>
      <w:spacing w:after="0" w:line="240" w:lineRule="auto"/>
    </w:pPr>
    <w:rPr>
      <w:rFonts w:ascii="Arial" w:hAnsi="Arial"/>
      <w:color w:val="4A412B"/>
      <w:spacing w:val="20"/>
      <w:sz w:val="26"/>
    </w:rPr>
  </w:style>
  <w:style w:type="character" w:customStyle="1" w:styleId="1e">
    <w:name w:val="Неразрешенное упоминание1"/>
    <w:uiPriority w:val="99"/>
    <w:semiHidden/>
    <w:unhideWhenUsed/>
    <w:rsid w:val="004C287B"/>
    <w:rPr>
      <w:color w:val="605E5C"/>
      <w:shd w:val="clear" w:color="auto" w:fill="E1DFDD"/>
    </w:rPr>
  </w:style>
  <w:style w:type="character" w:customStyle="1" w:styleId="affffff0">
    <w:name w:val="Логотип (знак)"/>
    <w:link w:val="affffff"/>
    <w:uiPriority w:val="3"/>
    <w:rsid w:val="00A62C23"/>
    <w:rPr>
      <w:rFonts w:ascii="Arial" w:hAnsi="Arial"/>
      <w:color w:val="4A412B"/>
      <w:spacing w:val="20"/>
      <w:sz w:val="26"/>
    </w:rPr>
  </w:style>
  <w:style w:type="table" w:customStyle="1" w:styleId="1f">
    <w:name w:val="Сетка таблицы светлая1"/>
    <w:basedOn w:val="a3"/>
    <w:next w:val="afffff6"/>
    <w:uiPriority w:val="40"/>
    <w:rsid w:val="00DF4528"/>
    <w:rPr>
      <w:rFonts w:ascii="Montserrat" w:eastAsia="MS Mincho" w:hAnsi="Montserrat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ffffff1">
    <w:name w:val="Unresolved Mention"/>
    <w:basedOn w:val="a2"/>
    <w:uiPriority w:val="99"/>
    <w:semiHidden/>
    <w:unhideWhenUsed/>
    <w:rsid w:val="00742751"/>
    <w:rPr>
      <w:color w:val="605E5C"/>
      <w:shd w:val="clear" w:color="auto" w:fill="E1DFDD"/>
    </w:rPr>
  </w:style>
  <w:style w:type="table" w:customStyle="1" w:styleId="2fb">
    <w:name w:val="Сетка таблицы светлая2"/>
    <w:basedOn w:val="a3"/>
    <w:next w:val="afffff6"/>
    <w:uiPriority w:val="40"/>
    <w:rsid w:val="00165F95"/>
    <w:rPr>
      <w:rFonts w:ascii="Montserrat" w:eastAsia="MS Mincho" w:hAnsi="Montserrat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tp@bel-ktp.ru" TargetMode="External"/><Relationship Id="rId1" Type="http://schemas.openxmlformats.org/officeDocument/2006/relationships/hyperlink" Target="tel:+7800302699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tel:+78003026994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belgktp.ru/" TargetMode="External"/><Relationship Id="rId4" Type="http://schemas.openxmlformats.org/officeDocument/2006/relationships/hyperlink" Target="tel:+7800302699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86;&#1083;&#1086;&#1075;&#1072;&#1085;\AppData\Roaming\Microsoft\&#1064;&#1072;&#1073;&#1083;&#1086;&#1085;&#1099;\&#1041;&#1083;&#1072;&#1085;&#1082;%20&#1087;&#1080;&#1089;&#1100;&#1084;&#1072;%20&#1092;&#1080;&#1085;&#1072;&#1085;&#1089;&#1086;&#1074;&#1086;&#1081;%20&#1082;&#1086;&#1084;&#1087;&#1072;&#1085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291512c1ee715ab617f4c07df79fc1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8256c27c40ca5c40ce1cf6c44f0205df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5146F-9343-4666-881E-CD68B1F4852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B2C69905-FFE1-450B-8744-A29020599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1EAF0-DFD1-4B0F-BB75-625E1C7939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0A4C1-A90B-4DB7-8F37-ED257F6D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финансовой компании</Template>
  <TotalTime>0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Links>
    <vt:vector size="24" baseType="variant">
      <vt:variant>
        <vt:i4>1966188</vt:i4>
      </vt:variant>
      <vt:variant>
        <vt:i4>3</vt:i4>
      </vt:variant>
      <vt:variant>
        <vt:i4>0</vt:i4>
      </vt:variant>
      <vt:variant>
        <vt:i4>5</vt:i4>
      </vt:variant>
      <vt:variant>
        <vt:lpwstr>mailto:ktp@bel-ktp.ru</vt:lpwstr>
      </vt:variant>
      <vt:variant>
        <vt:lpwstr/>
      </vt:variant>
      <vt:variant>
        <vt:i4>5505028</vt:i4>
      </vt:variant>
      <vt:variant>
        <vt:i4>0</vt:i4>
      </vt:variant>
      <vt:variant>
        <vt:i4>0</vt:i4>
      </vt:variant>
      <vt:variant>
        <vt:i4>5</vt:i4>
      </vt:variant>
      <vt:variant>
        <vt:lpwstr>tel:+78003026994</vt:lpwstr>
      </vt:variant>
      <vt:variant>
        <vt:lpwstr/>
      </vt:variant>
      <vt:variant>
        <vt:i4>5505028</vt:i4>
      </vt:variant>
      <vt:variant>
        <vt:i4>0</vt:i4>
      </vt:variant>
      <vt:variant>
        <vt:i4>0</vt:i4>
      </vt:variant>
      <vt:variant>
        <vt:i4>5</vt:i4>
      </vt:variant>
      <vt:variant>
        <vt:lpwstr>tel:+78003026994</vt:lpwstr>
      </vt:variant>
      <vt:variant>
        <vt:lpwstr/>
      </vt:variant>
      <vt:variant>
        <vt:i4>3932199</vt:i4>
      </vt:variant>
      <vt:variant>
        <vt:i4>-1</vt:i4>
      </vt:variant>
      <vt:variant>
        <vt:i4>2065</vt:i4>
      </vt:variant>
      <vt:variant>
        <vt:i4>4</vt:i4>
      </vt:variant>
      <vt:variant>
        <vt:lpwstr>https://belgktp.ru/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2024-02-01T11:59:00Z</dcterms:created>
  <dcterms:modified xsi:type="dcterms:W3CDTF">2024-02-14T08:31:00Z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